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C0E2C" w14:textId="77777777" w:rsidR="00EB140F" w:rsidRPr="00804107" w:rsidRDefault="00EB140F" w:rsidP="000368E7">
      <w:pPr>
        <w:jc w:val="center"/>
        <w:rPr>
          <w:b/>
          <w:bCs/>
          <w:sz w:val="24"/>
          <w:szCs w:val="24"/>
        </w:rPr>
      </w:pPr>
      <w:r w:rsidRPr="00804107">
        <w:rPr>
          <w:b/>
          <w:bCs/>
          <w:sz w:val="24"/>
          <w:szCs w:val="24"/>
        </w:rPr>
        <w:t>UMOWA NR …</w:t>
      </w:r>
    </w:p>
    <w:p w14:paraId="34B89A68" w14:textId="77777777" w:rsidR="00211BD3" w:rsidRPr="00804107" w:rsidRDefault="00211BD3" w:rsidP="00211BD3">
      <w:pPr>
        <w:rPr>
          <w:sz w:val="22"/>
          <w:szCs w:val="22"/>
        </w:rPr>
      </w:pPr>
    </w:p>
    <w:p w14:paraId="29085B41" w14:textId="77777777" w:rsidR="00752E89" w:rsidRPr="00804107" w:rsidRDefault="00752E89" w:rsidP="00211BD3">
      <w:pPr>
        <w:pStyle w:val="Sowowa"/>
        <w:widowControl/>
        <w:spacing w:line="240" w:lineRule="auto"/>
        <w:rPr>
          <w:sz w:val="22"/>
          <w:szCs w:val="22"/>
        </w:rPr>
      </w:pPr>
      <w:r w:rsidRPr="00804107">
        <w:rPr>
          <w:sz w:val="22"/>
          <w:szCs w:val="22"/>
        </w:rPr>
        <w:t>zaw</w:t>
      </w:r>
      <w:r w:rsidR="00246285" w:rsidRPr="00804107">
        <w:rPr>
          <w:sz w:val="22"/>
          <w:szCs w:val="22"/>
        </w:rPr>
        <w:t>a</w:t>
      </w:r>
      <w:r w:rsidRPr="00804107">
        <w:rPr>
          <w:sz w:val="22"/>
          <w:szCs w:val="22"/>
        </w:rPr>
        <w:t xml:space="preserve">rta w Kielcach w </w:t>
      </w:r>
      <w:r w:rsidR="00CD1F35" w:rsidRPr="00804107">
        <w:rPr>
          <w:sz w:val="22"/>
          <w:szCs w:val="22"/>
        </w:rPr>
        <w:t xml:space="preserve">dniu ...................... </w:t>
      </w:r>
      <w:r w:rsidRPr="00804107">
        <w:rPr>
          <w:sz w:val="22"/>
          <w:szCs w:val="22"/>
        </w:rPr>
        <w:t>r. pomiędzy:</w:t>
      </w:r>
    </w:p>
    <w:p w14:paraId="40A18D6D" w14:textId="77777777" w:rsidR="00752E89" w:rsidRPr="00804107" w:rsidRDefault="00943E41" w:rsidP="00211BD3">
      <w:pPr>
        <w:rPr>
          <w:b/>
          <w:sz w:val="22"/>
          <w:szCs w:val="22"/>
        </w:rPr>
      </w:pPr>
      <w:r w:rsidRPr="00804107">
        <w:rPr>
          <w:b/>
          <w:sz w:val="22"/>
          <w:szCs w:val="22"/>
        </w:rPr>
        <w:t>Wojewódzki</w:t>
      </w:r>
      <w:r w:rsidR="00B33B4F" w:rsidRPr="00804107">
        <w:rPr>
          <w:b/>
          <w:sz w:val="22"/>
          <w:szCs w:val="22"/>
        </w:rPr>
        <w:t>m</w:t>
      </w:r>
      <w:r w:rsidRPr="00804107">
        <w:rPr>
          <w:b/>
          <w:sz w:val="22"/>
          <w:szCs w:val="22"/>
        </w:rPr>
        <w:t xml:space="preserve"> Szpitalem Zespolonym </w:t>
      </w:r>
      <w:r w:rsidR="00752E89" w:rsidRPr="00804107">
        <w:rPr>
          <w:b/>
          <w:sz w:val="22"/>
          <w:szCs w:val="22"/>
        </w:rPr>
        <w:t>w Kielcach</w:t>
      </w:r>
      <w:r w:rsidR="00233BE7" w:rsidRPr="00804107">
        <w:rPr>
          <w:b/>
          <w:sz w:val="22"/>
          <w:szCs w:val="22"/>
        </w:rPr>
        <w:t>,</w:t>
      </w:r>
      <w:r w:rsidR="00752E89" w:rsidRPr="00804107">
        <w:rPr>
          <w:b/>
          <w:sz w:val="22"/>
          <w:szCs w:val="22"/>
        </w:rPr>
        <w:t xml:space="preserve"> ul.</w:t>
      </w:r>
      <w:r w:rsidRPr="00804107">
        <w:rPr>
          <w:b/>
          <w:sz w:val="22"/>
          <w:szCs w:val="22"/>
        </w:rPr>
        <w:t xml:space="preserve"> Grunwaldzka</w:t>
      </w:r>
      <w:r w:rsidR="00752E89" w:rsidRPr="00804107">
        <w:rPr>
          <w:b/>
          <w:sz w:val="22"/>
          <w:szCs w:val="22"/>
        </w:rPr>
        <w:t xml:space="preserve"> </w:t>
      </w:r>
      <w:r w:rsidRPr="00804107">
        <w:rPr>
          <w:b/>
          <w:sz w:val="22"/>
          <w:szCs w:val="22"/>
        </w:rPr>
        <w:t>45</w:t>
      </w:r>
      <w:r w:rsidR="00752E89" w:rsidRPr="00804107">
        <w:rPr>
          <w:b/>
          <w:sz w:val="22"/>
          <w:szCs w:val="22"/>
        </w:rPr>
        <w:t>, 25-</w:t>
      </w:r>
      <w:r w:rsidRPr="00804107">
        <w:rPr>
          <w:b/>
          <w:sz w:val="22"/>
          <w:szCs w:val="22"/>
        </w:rPr>
        <w:t>736</w:t>
      </w:r>
      <w:r w:rsidR="00752E89" w:rsidRPr="00804107">
        <w:rPr>
          <w:b/>
          <w:sz w:val="22"/>
          <w:szCs w:val="22"/>
        </w:rPr>
        <w:t xml:space="preserve"> Kielce </w:t>
      </w:r>
    </w:p>
    <w:p w14:paraId="10BB6D03" w14:textId="77777777" w:rsidR="006268C9" w:rsidRPr="00804107" w:rsidRDefault="007E07E4" w:rsidP="00211BD3">
      <w:pPr>
        <w:rPr>
          <w:sz w:val="22"/>
          <w:szCs w:val="22"/>
        </w:rPr>
      </w:pPr>
      <w:r w:rsidRPr="00804107">
        <w:rPr>
          <w:sz w:val="22"/>
          <w:szCs w:val="22"/>
        </w:rPr>
        <w:t xml:space="preserve">wpisanym pod  numerem 0000001580 do Krajowego Rejestru  Sądowego przez  Sąd Rejonowy w Kielcach Wydział </w:t>
      </w:r>
      <w:r w:rsidR="00233BE7" w:rsidRPr="00804107">
        <w:rPr>
          <w:sz w:val="22"/>
          <w:szCs w:val="22"/>
        </w:rPr>
        <w:t xml:space="preserve">X </w:t>
      </w:r>
      <w:r w:rsidRPr="00804107">
        <w:rPr>
          <w:sz w:val="22"/>
          <w:szCs w:val="22"/>
        </w:rPr>
        <w:t>Gospodarczy</w:t>
      </w:r>
      <w:r w:rsidR="00233BE7" w:rsidRPr="00804107">
        <w:rPr>
          <w:sz w:val="22"/>
          <w:szCs w:val="22"/>
        </w:rPr>
        <w:t xml:space="preserve">, </w:t>
      </w:r>
    </w:p>
    <w:p w14:paraId="0151BA7A" w14:textId="77777777" w:rsidR="006268C9" w:rsidRPr="00804107" w:rsidRDefault="007E07E4" w:rsidP="00211BD3">
      <w:pPr>
        <w:rPr>
          <w:sz w:val="22"/>
          <w:szCs w:val="22"/>
        </w:rPr>
      </w:pPr>
      <w:r w:rsidRPr="00804107">
        <w:rPr>
          <w:sz w:val="22"/>
          <w:szCs w:val="22"/>
        </w:rPr>
        <w:t>NIP 9591291292</w:t>
      </w:r>
    </w:p>
    <w:p w14:paraId="376B7825" w14:textId="77777777" w:rsidR="007E07E4" w:rsidRPr="00804107" w:rsidRDefault="006268C9" w:rsidP="00211BD3">
      <w:pPr>
        <w:rPr>
          <w:b/>
          <w:sz w:val="22"/>
          <w:szCs w:val="22"/>
        </w:rPr>
      </w:pPr>
      <w:r w:rsidRPr="00804107">
        <w:rPr>
          <w:sz w:val="22"/>
          <w:szCs w:val="22"/>
        </w:rPr>
        <w:t>REGON</w:t>
      </w:r>
      <w:r w:rsidR="00233BE7" w:rsidRPr="00804107">
        <w:rPr>
          <w:sz w:val="22"/>
          <w:szCs w:val="22"/>
        </w:rPr>
        <w:t xml:space="preserve"> </w:t>
      </w:r>
      <w:r w:rsidR="007E07E4" w:rsidRPr="00804107">
        <w:rPr>
          <w:sz w:val="22"/>
          <w:szCs w:val="22"/>
        </w:rPr>
        <w:t xml:space="preserve">000289785 </w:t>
      </w:r>
    </w:p>
    <w:p w14:paraId="0AACFF1D" w14:textId="029CD4FA" w:rsidR="00752E89" w:rsidRDefault="00752E89" w:rsidP="000368E7">
      <w:pPr>
        <w:tabs>
          <w:tab w:val="left" w:pos="851"/>
        </w:tabs>
        <w:rPr>
          <w:sz w:val="22"/>
          <w:szCs w:val="22"/>
        </w:rPr>
      </w:pPr>
      <w:r w:rsidRPr="00804107">
        <w:rPr>
          <w:sz w:val="22"/>
          <w:szCs w:val="22"/>
        </w:rPr>
        <w:t>reprezentowanym przez:</w:t>
      </w:r>
      <w:bookmarkStart w:id="0" w:name="OLE_LINK1"/>
    </w:p>
    <w:p w14:paraId="73AFFE94" w14:textId="77777777" w:rsidR="000368E7" w:rsidRPr="000368E7" w:rsidRDefault="000368E7" w:rsidP="000368E7">
      <w:pPr>
        <w:tabs>
          <w:tab w:val="left" w:pos="851"/>
        </w:tabs>
        <w:rPr>
          <w:sz w:val="22"/>
          <w:szCs w:val="22"/>
        </w:rPr>
      </w:pPr>
    </w:p>
    <w:bookmarkEnd w:id="0"/>
    <w:p w14:paraId="26D3EB0B" w14:textId="2AECDAF1" w:rsidR="000368E7" w:rsidRPr="00804107" w:rsidRDefault="00752E89" w:rsidP="00211BD3">
      <w:pPr>
        <w:rPr>
          <w:sz w:val="22"/>
          <w:szCs w:val="22"/>
        </w:rPr>
      </w:pPr>
      <w:r w:rsidRPr="00804107">
        <w:rPr>
          <w:sz w:val="22"/>
          <w:szCs w:val="22"/>
        </w:rPr>
        <w:t>.................................................................</w:t>
      </w:r>
      <w:r w:rsidR="000A671E" w:rsidRPr="00804107">
        <w:rPr>
          <w:sz w:val="22"/>
          <w:szCs w:val="22"/>
        </w:rPr>
        <w:t>..............................................</w:t>
      </w:r>
    </w:p>
    <w:p w14:paraId="11E271EE" w14:textId="77777777" w:rsidR="00752E89" w:rsidRPr="00804107" w:rsidRDefault="00752E89" w:rsidP="00211BD3">
      <w:pPr>
        <w:rPr>
          <w:b/>
          <w:sz w:val="22"/>
          <w:szCs w:val="22"/>
        </w:rPr>
      </w:pPr>
      <w:r w:rsidRPr="00804107">
        <w:rPr>
          <w:sz w:val="22"/>
          <w:szCs w:val="22"/>
        </w:rPr>
        <w:t xml:space="preserve">zwanym w dalszej treści umowy </w:t>
      </w:r>
      <w:r w:rsidRPr="00804107">
        <w:rPr>
          <w:b/>
          <w:sz w:val="22"/>
          <w:szCs w:val="22"/>
        </w:rPr>
        <w:t>„Zamawiającym”</w:t>
      </w:r>
    </w:p>
    <w:p w14:paraId="37396BFD" w14:textId="77777777" w:rsidR="00451E01" w:rsidRPr="00804107" w:rsidRDefault="00451E01" w:rsidP="00211BD3">
      <w:pPr>
        <w:pStyle w:val="Sowowa"/>
        <w:widowControl/>
        <w:spacing w:line="240" w:lineRule="auto"/>
        <w:jc w:val="both"/>
        <w:rPr>
          <w:sz w:val="22"/>
          <w:szCs w:val="22"/>
        </w:rPr>
      </w:pPr>
    </w:p>
    <w:p w14:paraId="30F0890D" w14:textId="77777777" w:rsidR="00752E89" w:rsidRPr="00804107" w:rsidRDefault="00752E89" w:rsidP="00211BD3">
      <w:pPr>
        <w:rPr>
          <w:sz w:val="22"/>
          <w:szCs w:val="22"/>
        </w:rPr>
      </w:pPr>
      <w:r w:rsidRPr="00804107">
        <w:rPr>
          <w:sz w:val="22"/>
          <w:szCs w:val="22"/>
        </w:rPr>
        <w:t>a</w:t>
      </w:r>
    </w:p>
    <w:p w14:paraId="16C67DC9" w14:textId="77777777" w:rsidR="00752E89" w:rsidRPr="00804107" w:rsidRDefault="00752E89" w:rsidP="00211BD3">
      <w:pPr>
        <w:rPr>
          <w:sz w:val="22"/>
          <w:szCs w:val="22"/>
        </w:rPr>
      </w:pPr>
      <w:r w:rsidRPr="00804107">
        <w:rPr>
          <w:sz w:val="22"/>
          <w:szCs w:val="22"/>
        </w:rPr>
        <w:t>.................................................................................................................</w:t>
      </w:r>
    </w:p>
    <w:p w14:paraId="57D43520" w14:textId="77777777" w:rsidR="00752E89" w:rsidRPr="00804107" w:rsidRDefault="00752E89" w:rsidP="00211BD3">
      <w:pPr>
        <w:pStyle w:val="Sowowa"/>
        <w:widowControl/>
        <w:tabs>
          <w:tab w:val="left" w:pos="851"/>
        </w:tabs>
        <w:spacing w:line="240" w:lineRule="auto"/>
        <w:rPr>
          <w:sz w:val="22"/>
          <w:szCs w:val="22"/>
        </w:rPr>
      </w:pPr>
      <w:r w:rsidRPr="00804107">
        <w:rPr>
          <w:sz w:val="22"/>
          <w:szCs w:val="22"/>
        </w:rPr>
        <w:t xml:space="preserve">reprezentowanym przez: </w:t>
      </w:r>
    </w:p>
    <w:p w14:paraId="0306F3CE" w14:textId="77777777" w:rsidR="00752E89" w:rsidRPr="00804107" w:rsidRDefault="00752E89" w:rsidP="00211BD3">
      <w:pPr>
        <w:rPr>
          <w:b/>
          <w:sz w:val="22"/>
          <w:szCs w:val="22"/>
        </w:rPr>
      </w:pPr>
    </w:p>
    <w:p w14:paraId="3CC3DDE2" w14:textId="77777777" w:rsidR="00752E89" w:rsidRPr="00804107" w:rsidRDefault="00752E89" w:rsidP="00211BD3">
      <w:pPr>
        <w:rPr>
          <w:sz w:val="22"/>
          <w:szCs w:val="22"/>
        </w:rPr>
      </w:pPr>
      <w:r w:rsidRPr="00804107">
        <w:rPr>
          <w:sz w:val="22"/>
          <w:szCs w:val="22"/>
        </w:rPr>
        <w:t>.................................................................................................................</w:t>
      </w:r>
    </w:p>
    <w:p w14:paraId="4123FBD9" w14:textId="77777777" w:rsidR="00752E89" w:rsidRPr="00804107" w:rsidRDefault="00752E89" w:rsidP="00211BD3">
      <w:pPr>
        <w:rPr>
          <w:sz w:val="22"/>
          <w:szCs w:val="22"/>
        </w:rPr>
      </w:pPr>
      <w:r w:rsidRPr="00804107">
        <w:rPr>
          <w:sz w:val="22"/>
          <w:szCs w:val="22"/>
        </w:rPr>
        <w:t xml:space="preserve">zwanym w dalszej treści umowy </w:t>
      </w:r>
      <w:r w:rsidRPr="00804107">
        <w:rPr>
          <w:b/>
          <w:sz w:val="22"/>
          <w:szCs w:val="22"/>
        </w:rPr>
        <w:t>„Wykonawcą”</w:t>
      </w:r>
      <w:r w:rsidRPr="00804107">
        <w:rPr>
          <w:sz w:val="22"/>
          <w:szCs w:val="22"/>
        </w:rPr>
        <w:t>.</w:t>
      </w:r>
    </w:p>
    <w:p w14:paraId="31588ED4" w14:textId="77777777" w:rsidR="006F1DCD" w:rsidRPr="00804107" w:rsidRDefault="006F1DCD" w:rsidP="00211BD3">
      <w:pPr>
        <w:pStyle w:val="Sowowa"/>
        <w:widowControl/>
        <w:spacing w:line="240" w:lineRule="auto"/>
        <w:jc w:val="both"/>
        <w:rPr>
          <w:sz w:val="22"/>
          <w:szCs w:val="22"/>
        </w:rPr>
      </w:pPr>
    </w:p>
    <w:p w14:paraId="2F416C2F" w14:textId="77777777" w:rsidR="0045193C" w:rsidRDefault="0045193C" w:rsidP="00307378">
      <w:pPr>
        <w:suppressAutoHyphens/>
        <w:jc w:val="both"/>
        <w:rPr>
          <w:rFonts w:eastAsia="Calibri"/>
          <w:iCs/>
          <w:spacing w:val="-8"/>
          <w:sz w:val="22"/>
          <w:szCs w:val="22"/>
        </w:rPr>
      </w:pPr>
      <w:bookmarkStart w:id="1" w:name="_Hlk89245375"/>
    </w:p>
    <w:p w14:paraId="2D6C36F4" w14:textId="3477D8FA" w:rsidR="00307378" w:rsidRPr="00804107" w:rsidRDefault="00AA23D0" w:rsidP="00307378">
      <w:pPr>
        <w:suppressAutoHyphens/>
        <w:jc w:val="both"/>
        <w:rPr>
          <w:rFonts w:eastAsia="Calibri"/>
          <w:b/>
          <w:bCs/>
          <w:iCs/>
          <w:spacing w:val="-8"/>
          <w:sz w:val="22"/>
          <w:szCs w:val="22"/>
        </w:rPr>
      </w:pPr>
      <w:r w:rsidRPr="00804107">
        <w:rPr>
          <w:rFonts w:eastAsia="Calibri"/>
          <w:iCs/>
          <w:spacing w:val="-8"/>
          <w:sz w:val="22"/>
          <w:szCs w:val="22"/>
        </w:rPr>
        <w:t xml:space="preserve">Niniejsza umowa zostaje zawarta w rezultacie dokonania przez Zamawiającego wyboru oferty Wykonawcy w trybie przetargu nieograniczonego na podstawie art. 132 ustawy z dnia 11 września 2019 r. Prawo zamówień publicznych </w:t>
      </w:r>
      <w:r w:rsidR="00251B30">
        <w:rPr>
          <w:rFonts w:eastAsia="Calibri"/>
          <w:iCs/>
          <w:spacing w:val="-8"/>
          <w:sz w:val="22"/>
          <w:szCs w:val="22"/>
        </w:rPr>
        <w:br/>
      </w:r>
      <w:r w:rsidRPr="00804107">
        <w:rPr>
          <w:rFonts w:eastAsia="Calibri"/>
          <w:iCs/>
          <w:spacing w:val="-8"/>
          <w:sz w:val="22"/>
          <w:szCs w:val="22"/>
        </w:rPr>
        <w:t>(t</w:t>
      </w:r>
      <w:r w:rsidR="00251B30">
        <w:rPr>
          <w:rFonts w:eastAsia="Calibri"/>
          <w:iCs/>
          <w:spacing w:val="-8"/>
          <w:sz w:val="22"/>
          <w:szCs w:val="22"/>
        </w:rPr>
        <w:t xml:space="preserve">. </w:t>
      </w:r>
      <w:r w:rsidRPr="00804107">
        <w:rPr>
          <w:rFonts w:eastAsia="Calibri"/>
          <w:iCs/>
          <w:spacing w:val="-8"/>
          <w:sz w:val="22"/>
          <w:szCs w:val="22"/>
        </w:rPr>
        <w:t>j</w:t>
      </w:r>
      <w:r w:rsidR="00251B30">
        <w:rPr>
          <w:rFonts w:eastAsia="Calibri"/>
          <w:iCs/>
          <w:spacing w:val="-8"/>
          <w:sz w:val="22"/>
          <w:szCs w:val="22"/>
        </w:rPr>
        <w:t>.</w:t>
      </w:r>
      <w:r w:rsidRPr="00804107">
        <w:rPr>
          <w:rFonts w:eastAsia="Calibri"/>
          <w:iCs/>
          <w:spacing w:val="-8"/>
          <w:sz w:val="22"/>
          <w:szCs w:val="22"/>
        </w:rPr>
        <w:t xml:space="preserve"> Dz.U. z</w:t>
      </w:r>
      <w:r w:rsidR="00970DD1" w:rsidRPr="00804107">
        <w:rPr>
          <w:rFonts w:eastAsia="Calibri"/>
          <w:iCs/>
          <w:spacing w:val="-8"/>
          <w:sz w:val="22"/>
          <w:szCs w:val="22"/>
        </w:rPr>
        <w:t> </w:t>
      </w:r>
      <w:r w:rsidRPr="00804107">
        <w:rPr>
          <w:rFonts w:eastAsia="Calibri"/>
          <w:iCs/>
          <w:spacing w:val="-8"/>
          <w:sz w:val="22"/>
          <w:szCs w:val="22"/>
        </w:rPr>
        <w:t>202</w:t>
      </w:r>
      <w:r w:rsidR="00441BEB">
        <w:rPr>
          <w:rFonts w:eastAsia="Calibri"/>
          <w:iCs/>
          <w:spacing w:val="-8"/>
          <w:sz w:val="22"/>
          <w:szCs w:val="22"/>
        </w:rPr>
        <w:t>4</w:t>
      </w:r>
      <w:r w:rsidRPr="00804107">
        <w:rPr>
          <w:rFonts w:eastAsia="Calibri"/>
          <w:iCs/>
          <w:spacing w:val="-8"/>
          <w:sz w:val="22"/>
          <w:szCs w:val="22"/>
        </w:rPr>
        <w:t xml:space="preserve"> r., poz. </w:t>
      </w:r>
      <w:r w:rsidR="00441BEB">
        <w:rPr>
          <w:rFonts w:eastAsia="Calibri"/>
          <w:iCs/>
          <w:spacing w:val="-8"/>
          <w:sz w:val="22"/>
          <w:szCs w:val="22"/>
        </w:rPr>
        <w:t>1320</w:t>
      </w:r>
      <w:r w:rsidR="00251B30">
        <w:rPr>
          <w:rFonts w:eastAsia="Calibri"/>
          <w:iCs/>
          <w:spacing w:val="-8"/>
          <w:sz w:val="22"/>
          <w:szCs w:val="22"/>
        </w:rPr>
        <w:t>)</w:t>
      </w:r>
      <w:r w:rsidRPr="00804107">
        <w:rPr>
          <w:rFonts w:eastAsia="Calibri"/>
          <w:b/>
          <w:bCs/>
          <w:iCs/>
          <w:spacing w:val="-8"/>
          <w:sz w:val="22"/>
          <w:szCs w:val="22"/>
        </w:rPr>
        <w:t xml:space="preserve"> </w:t>
      </w:r>
      <w:bookmarkStart w:id="2" w:name="_Hlk89251789"/>
      <w:bookmarkStart w:id="3" w:name="_Hlk104536261"/>
      <w:bookmarkEnd w:id="1"/>
      <w:r w:rsidR="00FD20E2" w:rsidRPr="00804107">
        <w:rPr>
          <w:rFonts w:eastAsia="Calibri"/>
          <w:iCs/>
          <w:spacing w:val="-8"/>
          <w:sz w:val="22"/>
          <w:szCs w:val="22"/>
        </w:rPr>
        <w:t>na</w:t>
      </w:r>
      <w:r w:rsidR="00FD20E2" w:rsidRPr="00804107">
        <w:rPr>
          <w:rFonts w:eastAsia="Calibri"/>
          <w:b/>
          <w:bCs/>
          <w:iCs/>
          <w:spacing w:val="-8"/>
          <w:sz w:val="22"/>
          <w:szCs w:val="22"/>
        </w:rPr>
        <w:t xml:space="preserve"> </w:t>
      </w:r>
      <w:bookmarkEnd w:id="2"/>
      <w:bookmarkEnd w:id="3"/>
      <w:r w:rsidR="008635D3" w:rsidRPr="008635D3">
        <w:rPr>
          <w:b/>
          <w:bCs/>
          <w:i/>
          <w:iCs/>
          <w:color w:val="000000"/>
          <w:sz w:val="22"/>
          <w:szCs w:val="22"/>
        </w:rPr>
        <w:t xml:space="preserve">„Sukcesywne dostawy materiałów hemostatycznych, klei tkankowych, cementu kostnego dla potrzeb Apteki Szpitalnej Wojewódzkiego Szpitala Zespolonego </w:t>
      </w:r>
      <w:r w:rsidR="009A46C1">
        <w:rPr>
          <w:b/>
          <w:bCs/>
          <w:i/>
          <w:iCs/>
          <w:color w:val="000000"/>
          <w:sz w:val="22"/>
          <w:szCs w:val="22"/>
        </w:rPr>
        <w:br/>
      </w:r>
      <w:r w:rsidR="008635D3" w:rsidRPr="008635D3">
        <w:rPr>
          <w:b/>
          <w:bCs/>
          <w:i/>
          <w:iCs/>
          <w:color w:val="000000"/>
          <w:sz w:val="22"/>
          <w:szCs w:val="22"/>
        </w:rPr>
        <w:t>w Kielcach”</w:t>
      </w:r>
      <w:r w:rsidR="00307378" w:rsidRPr="00804107">
        <w:rPr>
          <w:rFonts w:eastAsia="Calibri"/>
          <w:b/>
          <w:bCs/>
          <w:iCs/>
          <w:spacing w:val="-8"/>
          <w:sz w:val="22"/>
          <w:szCs w:val="22"/>
        </w:rPr>
        <w:t>,</w:t>
      </w:r>
      <w:r w:rsidR="00FD2D1B">
        <w:rPr>
          <w:rFonts w:eastAsia="Calibri"/>
          <w:b/>
          <w:bCs/>
          <w:iCs/>
          <w:spacing w:val="-8"/>
          <w:sz w:val="22"/>
          <w:szCs w:val="22"/>
        </w:rPr>
        <w:t xml:space="preserve"> </w:t>
      </w:r>
      <w:r w:rsidR="00307378" w:rsidRPr="00804107">
        <w:rPr>
          <w:rFonts w:eastAsia="Calibri"/>
          <w:b/>
          <w:bCs/>
          <w:iCs/>
          <w:spacing w:val="-8"/>
          <w:sz w:val="22"/>
          <w:szCs w:val="22"/>
        </w:rPr>
        <w:t>znak sprawy EZ/</w:t>
      </w:r>
      <w:r w:rsidR="009A46C1">
        <w:rPr>
          <w:rFonts w:eastAsia="Calibri"/>
          <w:b/>
          <w:bCs/>
          <w:iCs/>
          <w:spacing w:val="-8"/>
          <w:sz w:val="22"/>
          <w:szCs w:val="22"/>
        </w:rPr>
        <w:t>203</w:t>
      </w:r>
      <w:r w:rsidR="00820342">
        <w:rPr>
          <w:rFonts w:eastAsia="Calibri"/>
          <w:b/>
          <w:bCs/>
          <w:iCs/>
          <w:spacing w:val="-8"/>
          <w:sz w:val="22"/>
          <w:szCs w:val="22"/>
        </w:rPr>
        <w:t>/2025</w:t>
      </w:r>
      <w:r w:rsidR="00307378" w:rsidRPr="00804107">
        <w:rPr>
          <w:rFonts w:eastAsia="Calibri"/>
          <w:b/>
          <w:bCs/>
          <w:iCs/>
          <w:spacing w:val="-8"/>
          <w:sz w:val="22"/>
          <w:szCs w:val="22"/>
        </w:rPr>
        <w:t>/</w:t>
      </w:r>
      <w:r w:rsidR="00804107">
        <w:rPr>
          <w:rFonts w:eastAsia="Calibri"/>
          <w:b/>
          <w:bCs/>
          <w:iCs/>
          <w:spacing w:val="-8"/>
          <w:sz w:val="22"/>
          <w:szCs w:val="22"/>
        </w:rPr>
        <w:t>WS</w:t>
      </w:r>
      <w:r w:rsidR="00E96A6E">
        <w:rPr>
          <w:rFonts w:eastAsia="Calibri"/>
          <w:b/>
          <w:bCs/>
          <w:iCs/>
          <w:spacing w:val="-8"/>
          <w:sz w:val="22"/>
          <w:szCs w:val="22"/>
        </w:rPr>
        <w:t>.</w:t>
      </w:r>
    </w:p>
    <w:p w14:paraId="2B85039C" w14:textId="77777777" w:rsidR="00307378" w:rsidRPr="00804107" w:rsidRDefault="00307378" w:rsidP="00307378">
      <w:pPr>
        <w:suppressAutoHyphens/>
        <w:jc w:val="both"/>
        <w:rPr>
          <w:rFonts w:eastAsia="Calibri"/>
          <w:b/>
          <w:bCs/>
          <w:iCs/>
          <w:spacing w:val="-8"/>
          <w:sz w:val="22"/>
          <w:szCs w:val="22"/>
        </w:rPr>
      </w:pPr>
    </w:p>
    <w:p w14:paraId="28E850C3" w14:textId="77777777" w:rsidR="00752E89" w:rsidRPr="00804107" w:rsidRDefault="00752E89" w:rsidP="00307378">
      <w:pPr>
        <w:suppressAutoHyphens/>
        <w:jc w:val="center"/>
        <w:rPr>
          <w:b/>
          <w:sz w:val="22"/>
          <w:szCs w:val="22"/>
        </w:rPr>
      </w:pPr>
      <w:r w:rsidRPr="00804107">
        <w:rPr>
          <w:b/>
          <w:sz w:val="22"/>
          <w:szCs w:val="22"/>
        </w:rPr>
        <w:t>§ 1</w:t>
      </w:r>
    </w:p>
    <w:p w14:paraId="736F218D" w14:textId="77777777" w:rsidR="00752E89" w:rsidRPr="00804107" w:rsidRDefault="00752E89" w:rsidP="00211BD3">
      <w:pPr>
        <w:jc w:val="center"/>
        <w:rPr>
          <w:b/>
          <w:sz w:val="22"/>
          <w:szCs w:val="22"/>
        </w:rPr>
      </w:pPr>
      <w:r w:rsidRPr="00804107">
        <w:rPr>
          <w:b/>
          <w:sz w:val="22"/>
          <w:szCs w:val="22"/>
        </w:rPr>
        <w:t>Przedmiot umowy</w:t>
      </w:r>
    </w:p>
    <w:p w14:paraId="096720D4" w14:textId="44FB39D0" w:rsidR="00122488" w:rsidRPr="00122488" w:rsidRDefault="00122488" w:rsidP="00122488">
      <w:pPr>
        <w:pStyle w:val="Akapitzlist"/>
        <w:numPr>
          <w:ilvl w:val="0"/>
          <w:numId w:val="37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122488">
        <w:rPr>
          <w:rFonts w:ascii="Times New Roman" w:hAnsi="Times New Roman"/>
          <w:spacing w:val="-8"/>
        </w:rPr>
        <w:t xml:space="preserve">Wykonawca przyjmuje do realizacji zamówienie na </w:t>
      </w:r>
      <w:r w:rsidR="00E96A6E">
        <w:rPr>
          <w:rFonts w:ascii="Times New Roman" w:hAnsi="Times New Roman"/>
          <w:b/>
          <w:bCs/>
        </w:rPr>
        <w:t>s</w:t>
      </w:r>
      <w:r w:rsidR="00251B30" w:rsidRPr="00251B30">
        <w:rPr>
          <w:rFonts w:ascii="Times New Roman" w:hAnsi="Times New Roman"/>
          <w:b/>
          <w:bCs/>
        </w:rPr>
        <w:t xml:space="preserve">ukcesywne dostawy materiałów hemostatycznych, klei tkankowych, cementu kostnego </w:t>
      </w:r>
      <w:r w:rsidRPr="00122488">
        <w:rPr>
          <w:rFonts w:ascii="Times New Roman" w:hAnsi="Times New Roman"/>
          <w:spacing w:val="-4"/>
        </w:rPr>
        <w:t xml:space="preserve">wg załącznika nr … dla Pakietu nr …, </w:t>
      </w:r>
      <w:r w:rsidRPr="00122488">
        <w:rPr>
          <w:rFonts w:ascii="Times New Roman" w:hAnsi="Times New Roman"/>
        </w:rPr>
        <w:t>który stanowi integralną część niniejszej umowy.</w:t>
      </w:r>
    </w:p>
    <w:p w14:paraId="54630934" w14:textId="77777777" w:rsidR="00122488" w:rsidRDefault="00122488" w:rsidP="00122488">
      <w:pPr>
        <w:pStyle w:val="Akapitzlist"/>
        <w:numPr>
          <w:ilvl w:val="0"/>
          <w:numId w:val="37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122488">
        <w:rPr>
          <w:rFonts w:ascii="Times New Roman" w:hAnsi="Times New Roman"/>
        </w:rPr>
        <w:t>Wykonawca oświadcza, że dostarczone do Zamawiającego materiały medyczne będą posiadać parametry techniczne i użytkowe zgodne z zapisanymi w złożonej ofercie.</w:t>
      </w:r>
    </w:p>
    <w:p w14:paraId="766505D3" w14:textId="77777777" w:rsidR="008512D3" w:rsidRPr="00122488" w:rsidRDefault="008512D3" w:rsidP="008512D3">
      <w:pPr>
        <w:pStyle w:val="Akapitzlist"/>
        <w:suppressAutoHyphens/>
        <w:spacing w:after="0" w:line="240" w:lineRule="auto"/>
        <w:ind w:left="426"/>
        <w:jc w:val="both"/>
        <w:rPr>
          <w:rFonts w:ascii="Times New Roman" w:hAnsi="Times New Roman"/>
        </w:rPr>
      </w:pPr>
    </w:p>
    <w:p w14:paraId="1C9D6C1C" w14:textId="77777777" w:rsidR="00752E89" w:rsidRPr="00804107" w:rsidRDefault="00752E89" w:rsidP="00211BD3">
      <w:pPr>
        <w:jc w:val="center"/>
        <w:rPr>
          <w:b/>
          <w:sz w:val="22"/>
          <w:szCs w:val="22"/>
        </w:rPr>
      </w:pPr>
      <w:r w:rsidRPr="00804107">
        <w:rPr>
          <w:b/>
          <w:sz w:val="22"/>
          <w:szCs w:val="22"/>
        </w:rPr>
        <w:t>§ 2</w:t>
      </w:r>
    </w:p>
    <w:p w14:paraId="5E493CC5" w14:textId="77777777" w:rsidR="00752E89" w:rsidRPr="00804107" w:rsidRDefault="00752E89" w:rsidP="00211BD3">
      <w:pPr>
        <w:jc w:val="center"/>
        <w:rPr>
          <w:b/>
          <w:sz w:val="22"/>
          <w:szCs w:val="22"/>
        </w:rPr>
      </w:pPr>
      <w:r w:rsidRPr="00804107">
        <w:rPr>
          <w:b/>
          <w:sz w:val="22"/>
          <w:szCs w:val="22"/>
        </w:rPr>
        <w:t>Termin</w:t>
      </w:r>
    </w:p>
    <w:p w14:paraId="3AAD4029" w14:textId="77777777" w:rsidR="001E30AB" w:rsidRPr="00804107" w:rsidRDefault="001E30AB" w:rsidP="003361CE">
      <w:pPr>
        <w:widowControl w:val="0"/>
        <w:numPr>
          <w:ilvl w:val="0"/>
          <w:numId w:val="5"/>
        </w:numPr>
        <w:suppressAutoHyphens/>
        <w:jc w:val="both"/>
        <w:rPr>
          <w:sz w:val="22"/>
          <w:szCs w:val="22"/>
          <w:lang w:val="x-none" w:eastAsia="x-none"/>
        </w:rPr>
      </w:pPr>
      <w:r w:rsidRPr="00804107">
        <w:rPr>
          <w:sz w:val="22"/>
          <w:szCs w:val="22"/>
          <w:lang w:val="x-none" w:eastAsia="x-none"/>
        </w:rPr>
        <w:t xml:space="preserve">Umowa zostaje zawarta na czas oznaczony </w:t>
      </w:r>
      <w:r w:rsidR="00350FB9">
        <w:rPr>
          <w:bCs/>
          <w:sz w:val="22"/>
          <w:szCs w:val="22"/>
          <w:lang w:eastAsia="x-none"/>
        </w:rPr>
        <w:t>24</w:t>
      </w:r>
      <w:r w:rsidRPr="00804107">
        <w:rPr>
          <w:bCs/>
          <w:sz w:val="22"/>
          <w:szCs w:val="22"/>
          <w:lang w:eastAsia="x-none"/>
        </w:rPr>
        <w:t xml:space="preserve"> </w:t>
      </w:r>
      <w:r w:rsidRPr="00804107">
        <w:rPr>
          <w:bCs/>
          <w:sz w:val="22"/>
          <w:szCs w:val="22"/>
          <w:lang w:val="x-none" w:eastAsia="x-none"/>
        </w:rPr>
        <w:t>miesi</w:t>
      </w:r>
      <w:r w:rsidR="00350FB9">
        <w:rPr>
          <w:bCs/>
          <w:sz w:val="22"/>
          <w:szCs w:val="22"/>
          <w:lang w:eastAsia="x-none"/>
        </w:rPr>
        <w:t>ące</w:t>
      </w:r>
      <w:r w:rsidRPr="00804107">
        <w:rPr>
          <w:sz w:val="22"/>
          <w:szCs w:val="22"/>
          <w:lang w:val="x-none" w:eastAsia="x-none"/>
        </w:rPr>
        <w:t xml:space="preserve"> od dnia zawarcia niniejszej umowy.</w:t>
      </w:r>
    </w:p>
    <w:p w14:paraId="238342A2" w14:textId="77777777" w:rsidR="001E30AB" w:rsidRPr="00804107" w:rsidRDefault="001E30AB" w:rsidP="003361CE">
      <w:pPr>
        <w:widowControl w:val="0"/>
        <w:numPr>
          <w:ilvl w:val="0"/>
          <w:numId w:val="5"/>
        </w:numPr>
        <w:suppressAutoHyphens/>
        <w:jc w:val="both"/>
        <w:rPr>
          <w:sz w:val="22"/>
          <w:szCs w:val="22"/>
          <w:lang w:val="x-none" w:eastAsia="x-none"/>
        </w:rPr>
      </w:pPr>
      <w:r w:rsidRPr="00804107">
        <w:rPr>
          <w:sz w:val="22"/>
          <w:szCs w:val="22"/>
          <w:lang w:val="x-none" w:eastAsia="x-none"/>
        </w:rPr>
        <w:t xml:space="preserve">Zamawiający zastrzega sobie prawo wydłużenia terminu obowiązywania umowy o okres maksymalnie </w:t>
      </w:r>
      <w:r w:rsidR="0037604F">
        <w:rPr>
          <w:sz w:val="22"/>
          <w:szCs w:val="22"/>
          <w:lang w:eastAsia="x-none"/>
        </w:rPr>
        <w:t>12</w:t>
      </w:r>
      <w:r w:rsidR="00AA23D0" w:rsidRPr="00804107">
        <w:rPr>
          <w:sz w:val="22"/>
          <w:szCs w:val="22"/>
          <w:lang w:eastAsia="x-none"/>
        </w:rPr>
        <w:t xml:space="preserve"> </w:t>
      </w:r>
      <w:r w:rsidRPr="00804107">
        <w:rPr>
          <w:sz w:val="22"/>
          <w:szCs w:val="22"/>
          <w:lang w:val="x-none" w:eastAsia="x-none"/>
        </w:rPr>
        <w:t xml:space="preserve">miesięcy w przypadku, gdy asortyment wskazany w załączniku nr </w:t>
      </w:r>
      <w:r w:rsidRPr="00804107">
        <w:rPr>
          <w:sz w:val="22"/>
          <w:szCs w:val="22"/>
          <w:lang w:eastAsia="x-none"/>
        </w:rPr>
        <w:t>….</w:t>
      </w:r>
      <w:r w:rsidRPr="00804107">
        <w:rPr>
          <w:sz w:val="22"/>
          <w:szCs w:val="22"/>
          <w:lang w:val="x-none" w:eastAsia="x-none"/>
        </w:rPr>
        <w:t>, nie zostanie w pełni wykorzystany w</w:t>
      </w:r>
      <w:r w:rsidR="009B7433" w:rsidRPr="00804107">
        <w:rPr>
          <w:sz w:val="22"/>
          <w:szCs w:val="22"/>
          <w:lang w:eastAsia="x-none"/>
        </w:rPr>
        <w:t> </w:t>
      </w:r>
      <w:r w:rsidRPr="00804107">
        <w:rPr>
          <w:sz w:val="22"/>
          <w:szCs w:val="22"/>
          <w:lang w:val="x-none" w:eastAsia="x-none"/>
        </w:rPr>
        <w:t>podstawowym okresie obowiązywania umowy.</w:t>
      </w:r>
    </w:p>
    <w:p w14:paraId="7D9FFD3E" w14:textId="77777777" w:rsidR="00712017" w:rsidRPr="00804107" w:rsidRDefault="00712017" w:rsidP="00211BD3">
      <w:pPr>
        <w:pStyle w:val="Sowowa"/>
        <w:widowControl/>
        <w:spacing w:line="240" w:lineRule="auto"/>
        <w:jc w:val="both"/>
        <w:rPr>
          <w:sz w:val="22"/>
          <w:szCs w:val="22"/>
        </w:rPr>
      </w:pPr>
    </w:p>
    <w:p w14:paraId="7DC31CCB" w14:textId="77777777" w:rsidR="00752E89" w:rsidRPr="00804107" w:rsidRDefault="00752E89" w:rsidP="00211BD3">
      <w:pPr>
        <w:jc w:val="center"/>
        <w:rPr>
          <w:b/>
          <w:sz w:val="22"/>
          <w:szCs w:val="22"/>
        </w:rPr>
      </w:pPr>
      <w:r w:rsidRPr="00804107">
        <w:rPr>
          <w:b/>
          <w:sz w:val="22"/>
          <w:szCs w:val="22"/>
        </w:rPr>
        <w:t>§ 3</w:t>
      </w:r>
    </w:p>
    <w:p w14:paraId="41349FE4" w14:textId="77777777" w:rsidR="00752E89" w:rsidRPr="00804107" w:rsidRDefault="00752E89" w:rsidP="00211BD3">
      <w:pPr>
        <w:jc w:val="center"/>
        <w:rPr>
          <w:b/>
          <w:sz w:val="22"/>
          <w:szCs w:val="22"/>
        </w:rPr>
      </w:pPr>
      <w:r w:rsidRPr="00804107">
        <w:rPr>
          <w:b/>
          <w:sz w:val="22"/>
          <w:szCs w:val="22"/>
        </w:rPr>
        <w:t>Realizacja umowy</w:t>
      </w:r>
    </w:p>
    <w:p w14:paraId="1AE6C951" w14:textId="227E0DF0" w:rsidR="008512D3" w:rsidRPr="000723E0" w:rsidRDefault="008512D3" w:rsidP="008512D3">
      <w:pPr>
        <w:pStyle w:val="Tekstpodstawowy"/>
        <w:numPr>
          <w:ilvl w:val="0"/>
          <w:numId w:val="6"/>
        </w:numPr>
        <w:tabs>
          <w:tab w:val="clear" w:pos="720"/>
          <w:tab w:val="left" w:pos="284"/>
          <w:tab w:val="num" w:pos="426"/>
          <w:tab w:val="num" w:pos="2844"/>
        </w:tabs>
        <w:ind w:left="284" w:hanging="284"/>
        <w:rPr>
          <w:sz w:val="22"/>
          <w:szCs w:val="22"/>
          <w:lang w:eastAsia="ar-SA"/>
        </w:rPr>
      </w:pPr>
      <w:r w:rsidRPr="000723E0">
        <w:rPr>
          <w:sz w:val="22"/>
          <w:szCs w:val="22"/>
          <w:lang w:eastAsia="ar-SA"/>
        </w:rPr>
        <w:t xml:space="preserve">Wykonawca zobowiązuje się dostarczać sukcesywnie przedmiot zamówienia </w:t>
      </w:r>
      <w:r>
        <w:rPr>
          <w:sz w:val="22"/>
          <w:szCs w:val="22"/>
          <w:lang w:eastAsia="ar-SA"/>
        </w:rPr>
        <w:t xml:space="preserve">ustalony wg załącznika </w:t>
      </w:r>
      <w:r w:rsidR="00AA2AAB">
        <w:rPr>
          <w:sz w:val="22"/>
          <w:szCs w:val="22"/>
          <w:lang w:eastAsia="ar-SA"/>
        </w:rPr>
        <w:br/>
      </w:r>
      <w:r>
        <w:rPr>
          <w:sz w:val="22"/>
          <w:szCs w:val="22"/>
          <w:lang w:eastAsia="ar-SA"/>
        </w:rPr>
        <w:t xml:space="preserve">nr … </w:t>
      </w:r>
      <w:r w:rsidRPr="000723E0">
        <w:rPr>
          <w:sz w:val="22"/>
          <w:szCs w:val="22"/>
          <w:lang w:eastAsia="ar-SA"/>
        </w:rPr>
        <w:t xml:space="preserve">do </w:t>
      </w:r>
      <w:r w:rsidR="00631A37">
        <w:rPr>
          <w:sz w:val="22"/>
          <w:szCs w:val="22"/>
          <w:lang w:eastAsia="ar-SA"/>
        </w:rPr>
        <w:t>Apteki Szpitalnej</w:t>
      </w:r>
      <w:r w:rsidRPr="000723E0">
        <w:rPr>
          <w:sz w:val="22"/>
          <w:szCs w:val="22"/>
          <w:lang w:eastAsia="ar-SA"/>
        </w:rPr>
        <w:t xml:space="preserve"> Zamawiającego zlokalizowane</w:t>
      </w:r>
      <w:r>
        <w:rPr>
          <w:sz w:val="22"/>
          <w:szCs w:val="22"/>
          <w:lang w:eastAsia="ar-SA"/>
        </w:rPr>
        <w:t>go</w:t>
      </w:r>
      <w:r w:rsidRPr="000723E0">
        <w:rPr>
          <w:sz w:val="22"/>
          <w:szCs w:val="22"/>
          <w:lang w:eastAsia="ar-SA"/>
        </w:rPr>
        <w:t xml:space="preserve"> w Kielcach przy ul. Grunwaldzkiej 45, na zasadach określonych w § 4. </w:t>
      </w:r>
    </w:p>
    <w:p w14:paraId="22C5F9F3" w14:textId="5ED3F273" w:rsidR="008512D3" w:rsidRPr="000723E0" w:rsidRDefault="008512D3" w:rsidP="008512D3">
      <w:pPr>
        <w:numPr>
          <w:ilvl w:val="0"/>
          <w:numId w:val="6"/>
        </w:numPr>
        <w:tabs>
          <w:tab w:val="clear" w:pos="720"/>
          <w:tab w:val="left" w:pos="284"/>
          <w:tab w:val="num" w:pos="426"/>
          <w:tab w:val="num" w:pos="2844"/>
        </w:tabs>
        <w:ind w:left="284" w:hanging="284"/>
        <w:jc w:val="both"/>
        <w:rPr>
          <w:sz w:val="22"/>
          <w:szCs w:val="22"/>
        </w:rPr>
      </w:pPr>
      <w:r w:rsidRPr="000723E0">
        <w:rPr>
          <w:sz w:val="22"/>
          <w:szCs w:val="22"/>
        </w:rPr>
        <w:t xml:space="preserve">Wykonawca </w:t>
      </w:r>
      <w:r>
        <w:rPr>
          <w:sz w:val="22"/>
          <w:szCs w:val="22"/>
        </w:rPr>
        <w:t>oświadcza</w:t>
      </w:r>
      <w:r w:rsidRPr="000723E0">
        <w:rPr>
          <w:sz w:val="22"/>
          <w:szCs w:val="22"/>
        </w:rPr>
        <w:t xml:space="preserve">, iż dostarczony towar będzie miał co najmniej </w:t>
      </w:r>
      <w:r w:rsidR="00926D42">
        <w:rPr>
          <w:sz w:val="22"/>
          <w:szCs w:val="22"/>
        </w:rPr>
        <w:t>12</w:t>
      </w:r>
      <w:r w:rsidRPr="000723E0">
        <w:rPr>
          <w:sz w:val="22"/>
          <w:szCs w:val="22"/>
        </w:rPr>
        <w:t xml:space="preserve"> miesięczny okres przydatności</w:t>
      </w:r>
      <w:r w:rsidR="00FF50B4">
        <w:rPr>
          <w:sz w:val="22"/>
          <w:szCs w:val="22"/>
        </w:rPr>
        <w:t xml:space="preserve"> </w:t>
      </w:r>
      <w:r w:rsidRPr="000723E0">
        <w:rPr>
          <w:sz w:val="22"/>
          <w:szCs w:val="22"/>
        </w:rPr>
        <w:t>do użycia, jak również że dostawy będą realizowane w sposób zapewniający trwałość cech właściwych dla danego towaru (odpowiednie opakowanie, transport w temperaturze zgodnie z zaleceniami producenta) pod rygorem wymiany asortymentu na koszt i ryzyko dostawcy na towar pełnowartościowy w rozumieniu niniejszego ustępu.</w:t>
      </w:r>
    </w:p>
    <w:p w14:paraId="190DD380" w14:textId="33A135DA" w:rsidR="00796CD2" w:rsidRPr="005C7832" w:rsidRDefault="008512D3" w:rsidP="005C7832">
      <w:pPr>
        <w:widowControl w:val="0"/>
        <w:numPr>
          <w:ilvl w:val="0"/>
          <w:numId w:val="6"/>
        </w:numPr>
        <w:tabs>
          <w:tab w:val="num" w:pos="284"/>
        </w:tabs>
        <w:suppressAutoHyphens/>
        <w:ind w:left="284" w:hanging="284"/>
        <w:jc w:val="both"/>
        <w:rPr>
          <w:bCs/>
          <w:iCs/>
          <w:sz w:val="22"/>
          <w:szCs w:val="22"/>
          <w:lang w:val="x-none" w:eastAsia="x-none"/>
        </w:rPr>
      </w:pPr>
      <w:r w:rsidRPr="000723E0">
        <w:rPr>
          <w:bCs/>
          <w:iCs/>
          <w:sz w:val="22"/>
          <w:szCs w:val="22"/>
          <w:lang w:val="x-none" w:eastAsia="x-none"/>
        </w:rPr>
        <w:t>Wykonawca oświadcza</w:t>
      </w:r>
      <w:r w:rsidRPr="000723E0">
        <w:rPr>
          <w:bCs/>
          <w:iCs/>
          <w:sz w:val="22"/>
          <w:szCs w:val="22"/>
          <w:lang w:eastAsia="x-none"/>
        </w:rPr>
        <w:t>,</w:t>
      </w:r>
      <w:r w:rsidRPr="000723E0">
        <w:rPr>
          <w:bCs/>
          <w:iCs/>
          <w:sz w:val="22"/>
          <w:szCs w:val="22"/>
          <w:lang w:val="x-none" w:eastAsia="x-none"/>
        </w:rPr>
        <w:t xml:space="preserve"> że zaoferowany przez niego asortyment, będący przedmiotem umowy, posiada niezbędne dokumenty dopuszczające do obrotu i użytkowania jako wyrobu medycznego na terenie Rzeczpospolitej Polskiej, w myśl przepisów ustawy z dnia </w:t>
      </w:r>
      <w:r w:rsidRPr="000723E0">
        <w:rPr>
          <w:bCs/>
          <w:iCs/>
          <w:sz w:val="22"/>
          <w:szCs w:val="22"/>
          <w:lang w:eastAsia="x-none"/>
        </w:rPr>
        <w:t>7 kwietnia 2022</w:t>
      </w:r>
      <w:r w:rsidRPr="000723E0">
        <w:rPr>
          <w:bCs/>
          <w:iCs/>
          <w:sz w:val="22"/>
          <w:szCs w:val="22"/>
          <w:lang w:val="x-none" w:eastAsia="x-none"/>
        </w:rPr>
        <w:t xml:space="preserve"> r. o wyrobach medycznych (</w:t>
      </w:r>
      <w:r w:rsidR="0014072A">
        <w:rPr>
          <w:bCs/>
          <w:iCs/>
          <w:sz w:val="22"/>
          <w:szCs w:val="22"/>
          <w:lang w:val="x-none" w:eastAsia="x-none"/>
        </w:rPr>
        <w:t>t.</w:t>
      </w:r>
      <w:r w:rsidR="00015E01">
        <w:rPr>
          <w:bCs/>
          <w:iCs/>
          <w:sz w:val="22"/>
          <w:szCs w:val="22"/>
          <w:lang w:val="x-none" w:eastAsia="x-none"/>
        </w:rPr>
        <w:t xml:space="preserve"> </w:t>
      </w:r>
      <w:r w:rsidR="0014072A">
        <w:rPr>
          <w:bCs/>
          <w:iCs/>
          <w:sz w:val="22"/>
          <w:szCs w:val="22"/>
          <w:lang w:val="x-none" w:eastAsia="x-none"/>
        </w:rPr>
        <w:t xml:space="preserve">j. </w:t>
      </w:r>
      <w:r w:rsidRPr="000723E0">
        <w:rPr>
          <w:bCs/>
          <w:iCs/>
          <w:sz w:val="22"/>
          <w:szCs w:val="22"/>
          <w:lang w:val="x-none" w:eastAsia="x-none"/>
        </w:rPr>
        <w:t>Dz.U. z 20</w:t>
      </w:r>
      <w:r w:rsidRPr="000723E0">
        <w:rPr>
          <w:bCs/>
          <w:iCs/>
          <w:sz w:val="22"/>
          <w:szCs w:val="22"/>
          <w:lang w:eastAsia="x-none"/>
        </w:rPr>
        <w:t>2</w:t>
      </w:r>
      <w:r w:rsidR="00557876">
        <w:rPr>
          <w:bCs/>
          <w:iCs/>
          <w:sz w:val="22"/>
          <w:szCs w:val="22"/>
          <w:lang w:eastAsia="x-none"/>
        </w:rPr>
        <w:t>4</w:t>
      </w:r>
      <w:r w:rsidRPr="000723E0">
        <w:rPr>
          <w:bCs/>
          <w:iCs/>
          <w:sz w:val="22"/>
          <w:szCs w:val="22"/>
          <w:lang w:val="x-none" w:eastAsia="x-none"/>
        </w:rPr>
        <w:t xml:space="preserve"> r., poz. </w:t>
      </w:r>
      <w:r w:rsidR="00557876">
        <w:rPr>
          <w:bCs/>
          <w:iCs/>
          <w:sz w:val="22"/>
          <w:szCs w:val="22"/>
          <w:lang w:eastAsia="x-none"/>
        </w:rPr>
        <w:t>1620</w:t>
      </w:r>
      <w:r w:rsidRPr="000723E0">
        <w:rPr>
          <w:bCs/>
          <w:iCs/>
          <w:sz w:val="22"/>
          <w:szCs w:val="22"/>
          <w:lang w:val="x-none" w:eastAsia="x-none"/>
        </w:rPr>
        <w:t>)</w:t>
      </w:r>
      <w:r>
        <w:rPr>
          <w:bCs/>
          <w:iCs/>
          <w:sz w:val="22"/>
          <w:szCs w:val="22"/>
          <w:lang w:eastAsia="x-none"/>
        </w:rPr>
        <w:t xml:space="preserve"> oraz </w:t>
      </w:r>
      <w:r w:rsidRPr="00B256DB">
        <w:rPr>
          <w:bCs/>
          <w:iCs/>
          <w:sz w:val="22"/>
          <w:szCs w:val="22"/>
          <w:lang w:eastAsia="x-none"/>
        </w:rPr>
        <w:t xml:space="preserve">Rozporządzenia Parlamentu Europejskiego i Rady (UE) 2017/745 </w:t>
      </w:r>
      <w:r w:rsidRPr="00B256DB">
        <w:rPr>
          <w:bCs/>
          <w:iCs/>
          <w:sz w:val="22"/>
          <w:szCs w:val="22"/>
          <w:lang w:eastAsia="x-none"/>
        </w:rPr>
        <w:lastRenderedPageBreak/>
        <w:t>z dnia 5 kwietnia 2017 r. w sprawie wyrobów medycznych</w:t>
      </w:r>
      <w:r>
        <w:rPr>
          <w:bCs/>
          <w:iCs/>
          <w:sz w:val="22"/>
          <w:szCs w:val="22"/>
          <w:lang w:eastAsia="x-none"/>
        </w:rPr>
        <w:t>.</w:t>
      </w:r>
      <w:r w:rsidR="00796CD2">
        <w:rPr>
          <w:rStyle w:val="Odwoanieprzypisudolnego"/>
          <w:bCs/>
          <w:iCs/>
          <w:sz w:val="22"/>
          <w:szCs w:val="22"/>
          <w:lang w:eastAsia="x-none"/>
        </w:rPr>
        <w:footnoteReference w:id="1"/>
      </w:r>
    </w:p>
    <w:p w14:paraId="072C9E68" w14:textId="4BD80258" w:rsidR="00885FB4" w:rsidRPr="005C7832" w:rsidRDefault="00885FB4" w:rsidP="00885FB4">
      <w:pPr>
        <w:widowControl w:val="0"/>
        <w:numPr>
          <w:ilvl w:val="0"/>
          <w:numId w:val="6"/>
        </w:numPr>
        <w:tabs>
          <w:tab w:val="num" w:pos="284"/>
        </w:tabs>
        <w:suppressAutoHyphens/>
        <w:ind w:left="284" w:hanging="284"/>
        <w:jc w:val="both"/>
        <w:rPr>
          <w:bCs/>
          <w:iCs/>
          <w:sz w:val="22"/>
          <w:szCs w:val="22"/>
          <w:lang w:val="x-none" w:eastAsia="x-none"/>
        </w:rPr>
      </w:pPr>
      <w:r w:rsidRPr="00CA533F">
        <w:rPr>
          <w:bCs/>
          <w:iCs/>
          <w:sz w:val="22"/>
          <w:szCs w:val="22"/>
          <w:lang w:eastAsia="x-none"/>
        </w:rPr>
        <w:t>Wykonawca zobowiązany jest do przedłożenia certyfikatów i/lub deklaracji zgodności</w:t>
      </w:r>
      <w:r w:rsidRPr="00B256DB">
        <w:rPr>
          <w:bCs/>
          <w:iCs/>
          <w:sz w:val="22"/>
          <w:szCs w:val="22"/>
        </w:rPr>
        <w:t xml:space="preserve"> </w:t>
      </w:r>
      <w:r w:rsidRPr="00B256DB">
        <w:rPr>
          <w:bCs/>
          <w:iCs/>
          <w:sz w:val="22"/>
          <w:szCs w:val="22"/>
          <w:lang w:eastAsia="x-none"/>
        </w:rPr>
        <w:t>wystawionych przez jednostkę notyfikowaną zgodnie z klasą wyrobu medycznego</w:t>
      </w:r>
      <w:r w:rsidR="007E2AB2">
        <w:rPr>
          <w:bCs/>
          <w:iCs/>
          <w:sz w:val="22"/>
          <w:szCs w:val="22"/>
          <w:lang w:eastAsia="x-none"/>
        </w:rPr>
        <w:t>,</w:t>
      </w:r>
      <w:r w:rsidRPr="00B256DB">
        <w:rPr>
          <w:bCs/>
          <w:iCs/>
          <w:sz w:val="22"/>
          <w:szCs w:val="22"/>
          <w:lang w:eastAsia="x-none"/>
        </w:rPr>
        <w:t xml:space="preserve"> </w:t>
      </w:r>
      <w:r>
        <w:rPr>
          <w:bCs/>
          <w:iCs/>
          <w:sz w:val="22"/>
          <w:szCs w:val="22"/>
          <w:lang w:eastAsia="x-none"/>
        </w:rPr>
        <w:t xml:space="preserve">o </w:t>
      </w:r>
      <w:r w:rsidRPr="00CA533F">
        <w:rPr>
          <w:bCs/>
          <w:iCs/>
          <w:sz w:val="22"/>
          <w:szCs w:val="22"/>
          <w:lang w:eastAsia="x-none"/>
        </w:rPr>
        <w:t>których mowa w ustawie o wyrobach medycznych  (</w:t>
      </w:r>
      <w:r w:rsidR="0014072A">
        <w:rPr>
          <w:bCs/>
          <w:iCs/>
          <w:sz w:val="22"/>
          <w:szCs w:val="22"/>
          <w:lang w:val="x-none" w:eastAsia="x-none"/>
        </w:rPr>
        <w:t>t.</w:t>
      </w:r>
      <w:r w:rsidR="00DD0370">
        <w:rPr>
          <w:bCs/>
          <w:iCs/>
          <w:sz w:val="22"/>
          <w:szCs w:val="22"/>
          <w:lang w:val="x-none" w:eastAsia="x-none"/>
        </w:rPr>
        <w:t xml:space="preserve"> </w:t>
      </w:r>
      <w:r w:rsidR="0014072A">
        <w:rPr>
          <w:bCs/>
          <w:iCs/>
          <w:sz w:val="22"/>
          <w:szCs w:val="22"/>
          <w:lang w:val="x-none" w:eastAsia="x-none"/>
        </w:rPr>
        <w:t xml:space="preserve">j. </w:t>
      </w:r>
      <w:r w:rsidRPr="00CA533F">
        <w:rPr>
          <w:bCs/>
          <w:iCs/>
          <w:sz w:val="22"/>
          <w:szCs w:val="22"/>
          <w:lang w:eastAsia="x-none"/>
        </w:rPr>
        <w:t>Dz.U. z 202</w:t>
      </w:r>
      <w:r w:rsidR="00007D91">
        <w:rPr>
          <w:bCs/>
          <w:iCs/>
          <w:sz w:val="22"/>
          <w:szCs w:val="22"/>
          <w:lang w:eastAsia="x-none"/>
        </w:rPr>
        <w:t>4</w:t>
      </w:r>
      <w:r w:rsidRPr="00CA533F">
        <w:rPr>
          <w:bCs/>
          <w:iCs/>
          <w:sz w:val="22"/>
          <w:szCs w:val="22"/>
          <w:lang w:eastAsia="x-none"/>
        </w:rPr>
        <w:t xml:space="preserve"> r., poz. </w:t>
      </w:r>
      <w:r w:rsidR="00007D91">
        <w:rPr>
          <w:bCs/>
          <w:iCs/>
          <w:sz w:val="22"/>
          <w:szCs w:val="22"/>
          <w:lang w:eastAsia="x-none"/>
        </w:rPr>
        <w:t>1620</w:t>
      </w:r>
      <w:r w:rsidRPr="00CA533F">
        <w:rPr>
          <w:bCs/>
          <w:iCs/>
          <w:sz w:val="22"/>
          <w:szCs w:val="22"/>
          <w:lang w:eastAsia="x-none"/>
        </w:rPr>
        <w:t xml:space="preserve">) </w:t>
      </w:r>
      <w:r w:rsidRPr="00CA533F">
        <w:rPr>
          <w:sz w:val="22"/>
          <w:szCs w:val="22"/>
        </w:rPr>
        <w:t>na żądanie Zamawiającego w terminie 5 dni roboczych.</w:t>
      </w:r>
      <w:r w:rsidR="003850AD">
        <w:rPr>
          <w:rStyle w:val="Odwoanieprzypisudolnego"/>
          <w:sz w:val="22"/>
          <w:szCs w:val="22"/>
        </w:rPr>
        <w:footnoteReference w:id="2"/>
      </w:r>
    </w:p>
    <w:p w14:paraId="28DBA330" w14:textId="31C6D334" w:rsidR="005C7832" w:rsidRDefault="008E411E" w:rsidP="00885FB4">
      <w:pPr>
        <w:widowControl w:val="0"/>
        <w:numPr>
          <w:ilvl w:val="0"/>
          <w:numId w:val="6"/>
        </w:numPr>
        <w:tabs>
          <w:tab w:val="num" w:pos="284"/>
        </w:tabs>
        <w:suppressAutoHyphens/>
        <w:ind w:left="284" w:hanging="284"/>
        <w:jc w:val="both"/>
        <w:rPr>
          <w:bCs/>
          <w:iCs/>
          <w:sz w:val="22"/>
          <w:szCs w:val="22"/>
          <w:lang w:val="x-none" w:eastAsia="x-none"/>
        </w:rPr>
      </w:pPr>
      <w:r w:rsidRPr="008E411E">
        <w:rPr>
          <w:bCs/>
          <w:iCs/>
          <w:sz w:val="22"/>
          <w:szCs w:val="22"/>
          <w:lang w:val="x-none" w:eastAsia="x-none"/>
        </w:rPr>
        <w:t xml:space="preserve">Wykonawca oświadcza, że zaoferowany przez niego asortyment jest dopuszczony do obrotu i stosowania na terenie Rzeczpospolitej Polskiej, na zasadach określonych w Ustawie z dnia 6 września 2001 r. </w:t>
      </w:r>
      <w:r w:rsidR="00DD0370">
        <w:rPr>
          <w:bCs/>
          <w:iCs/>
          <w:sz w:val="22"/>
          <w:szCs w:val="22"/>
          <w:lang w:val="x-none" w:eastAsia="x-none"/>
        </w:rPr>
        <w:br/>
      </w:r>
      <w:r w:rsidRPr="008E411E">
        <w:rPr>
          <w:bCs/>
          <w:iCs/>
          <w:sz w:val="22"/>
          <w:szCs w:val="22"/>
          <w:lang w:val="x-none" w:eastAsia="x-none"/>
        </w:rPr>
        <w:t>Prawo farmaceutyczne -</w:t>
      </w:r>
      <w:r w:rsidR="001E3183">
        <w:rPr>
          <w:bCs/>
          <w:iCs/>
          <w:sz w:val="22"/>
          <w:szCs w:val="22"/>
          <w:lang w:val="x-none" w:eastAsia="x-none"/>
        </w:rPr>
        <w:t xml:space="preserve"> </w:t>
      </w:r>
      <w:r w:rsidRPr="008E411E">
        <w:rPr>
          <w:bCs/>
          <w:iCs/>
          <w:sz w:val="22"/>
          <w:szCs w:val="22"/>
          <w:lang w:val="x-none" w:eastAsia="x-none"/>
        </w:rPr>
        <w:t xml:space="preserve">Rozdział 2. Dopuszczanie do obrotu produktów leczniczych art. 3 (t. j.: Dz. U. </w:t>
      </w:r>
      <w:r w:rsidR="00DD0370">
        <w:rPr>
          <w:bCs/>
          <w:iCs/>
          <w:sz w:val="22"/>
          <w:szCs w:val="22"/>
          <w:lang w:val="x-none" w:eastAsia="x-none"/>
        </w:rPr>
        <w:br/>
      </w:r>
      <w:r w:rsidRPr="008E411E">
        <w:rPr>
          <w:bCs/>
          <w:iCs/>
          <w:sz w:val="22"/>
          <w:szCs w:val="22"/>
          <w:lang w:val="x-none" w:eastAsia="x-none"/>
        </w:rPr>
        <w:t>z 202</w:t>
      </w:r>
      <w:r w:rsidR="001E3183">
        <w:rPr>
          <w:bCs/>
          <w:iCs/>
          <w:sz w:val="22"/>
          <w:szCs w:val="22"/>
          <w:lang w:val="x-none" w:eastAsia="x-none"/>
        </w:rPr>
        <w:t>5</w:t>
      </w:r>
      <w:r w:rsidRPr="008E411E">
        <w:rPr>
          <w:bCs/>
          <w:iCs/>
          <w:sz w:val="22"/>
          <w:szCs w:val="22"/>
          <w:lang w:val="x-none" w:eastAsia="x-none"/>
        </w:rPr>
        <w:t xml:space="preserve"> r. poz. </w:t>
      </w:r>
      <w:r w:rsidR="001E3183">
        <w:rPr>
          <w:bCs/>
          <w:iCs/>
          <w:sz w:val="22"/>
          <w:szCs w:val="22"/>
          <w:lang w:val="x-none" w:eastAsia="x-none"/>
        </w:rPr>
        <w:t>750).</w:t>
      </w:r>
    </w:p>
    <w:p w14:paraId="55F0F13B" w14:textId="628FB1E3" w:rsidR="008B6EF2" w:rsidRDefault="008B6EF2" w:rsidP="008B6EF2">
      <w:pPr>
        <w:widowControl w:val="0"/>
        <w:numPr>
          <w:ilvl w:val="0"/>
          <w:numId w:val="6"/>
        </w:numPr>
        <w:tabs>
          <w:tab w:val="num" w:pos="284"/>
        </w:tabs>
        <w:suppressAutoHyphens/>
        <w:ind w:left="284" w:hanging="284"/>
        <w:jc w:val="both"/>
        <w:rPr>
          <w:bCs/>
          <w:iCs/>
          <w:sz w:val="22"/>
          <w:szCs w:val="22"/>
          <w:lang w:val="x-none" w:eastAsia="x-none"/>
        </w:rPr>
      </w:pPr>
      <w:r w:rsidRPr="008B6EF2">
        <w:rPr>
          <w:bCs/>
          <w:iCs/>
          <w:sz w:val="22"/>
          <w:szCs w:val="22"/>
          <w:lang w:val="x-none" w:eastAsia="x-none"/>
        </w:rPr>
        <w:t xml:space="preserve">Wykonawca zobowiązany jest dla asortymentu dopuszczonego do obrotu i stosowania na terenie Rzeczpospolitej Polskiej, na zasadach określonych w Ustawie z dnia 6 września 2001 r. </w:t>
      </w:r>
      <w:r w:rsidR="00871D5C">
        <w:rPr>
          <w:bCs/>
          <w:iCs/>
          <w:sz w:val="22"/>
          <w:szCs w:val="22"/>
          <w:lang w:val="x-none" w:eastAsia="x-none"/>
        </w:rPr>
        <w:br/>
      </w:r>
      <w:r w:rsidRPr="008B6EF2">
        <w:rPr>
          <w:bCs/>
          <w:iCs/>
          <w:sz w:val="22"/>
          <w:szCs w:val="22"/>
          <w:lang w:val="x-none" w:eastAsia="x-none"/>
        </w:rPr>
        <w:t>Prawo farmaceutyczne -</w:t>
      </w:r>
      <w:r w:rsidR="00871D5C">
        <w:rPr>
          <w:bCs/>
          <w:iCs/>
          <w:sz w:val="22"/>
          <w:szCs w:val="22"/>
          <w:lang w:val="x-none" w:eastAsia="x-none"/>
        </w:rPr>
        <w:t xml:space="preserve"> </w:t>
      </w:r>
      <w:r w:rsidRPr="008B6EF2">
        <w:rPr>
          <w:bCs/>
          <w:iCs/>
          <w:sz w:val="22"/>
          <w:szCs w:val="22"/>
          <w:lang w:val="x-none" w:eastAsia="x-none"/>
        </w:rPr>
        <w:t xml:space="preserve">Rozdział 2. Dopuszczanie do obrotu produktów leczniczych art. 3 (t. j.: Dz. U. </w:t>
      </w:r>
      <w:r w:rsidR="00871D5C">
        <w:rPr>
          <w:bCs/>
          <w:iCs/>
          <w:sz w:val="22"/>
          <w:szCs w:val="22"/>
          <w:lang w:val="x-none" w:eastAsia="x-none"/>
        </w:rPr>
        <w:br/>
      </w:r>
      <w:r w:rsidRPr="008B6EF2">
        <w:rPr>
          <w:bCs/>
          <w:iCs/>
          <w:sz w:val="22"/>
          <w:szCs w:val="22"/>
          <w:lang w:val="x-none" w:eastAsia="x-none"/>
        </w:rPr>
        <w:t>z 202</w:t>
      </w:r>
      <w:r>
        <w:rPr>
          <w:bCs/>
          <w:iCs/>
          <w:sz w:val="22"/>
          <w:szCs w:val="22"/>
          <w:lang w:val="x-none" w:eastAsia="x-none"/>
        </w:rPr>
        <w:t>5</w:t>
      </w:r>
      <w:r w:rsidRPr="008B6EF2">
        <w:rPr>
          <w:bCs/>
          <w:iCs/>
          <w:sz w:val="22"/>
          <w:szCs w:val="22"/>
          <w:lang w:val="x-none" w:eastAsia="x-none"/>
        </w:rPr>
        <w:t xml:space="preserve"> r. poz.</w:t>
      </w:r>
      <w:r w:rsidR="00871D5C">
        <w:rPr>
          <w:bCs/>
          <w:iCs/>
          <w:sz w:val="22"/>
          <w:szCs w:val="22"/>
          <w:lang w:val="x-none" w:eastAsia="x-none"/>
        </w:rPr>
        <w:t xml:space="preserve"> 750</w:t>
      </w:r>
      <w:r w:rsidRPr="008B6EF2">
        <w:rPr>
          <w:bCs/>
          <w:iCs/>
          <w:sz w:val="22"/>
          <w:szCs w:val="22"/>
          <w:lang w:val="x-none" w:eastAsia="x-none"/>
        </w:rPr>
        <w:t>) do dostarczenia wymagane prawem świadectwo rejestracji, pozwolenie na żądanie Zamawiającego w terminie 5 dni roboczych.</w:t>
      </w:r>
      <w:r w:rsidR="00354A02">
        <w:rPr>
          <w:rStyle w:val="Odwoanieprzypisudolnego"/>
          <w:bCs/>
          <w:iCs/>
          <w:sz w:val="22"/>
          <w:szCs w:val="22"/>
          <w:lang w:val="x-none" w:eastAsia="x-none"/>
        </w:rPr>
        <w:footnoteReference w:id="3"/>
      </w:r>
    </w:p>
    <w:p w14:paraId="5E353649" w14:textId="1251A6C1" w:rsidR="00133E0C" w:rsidRDefault="00133E0C" w:rsidP="00133E0C">
      <w:pPr>
        <w:widowControl w:val="0"/>
        <w:numPr>
          <w:ilvl w:val="0"/>
          <w:numId w:val="6"/>
        </w:numPr>
        <w:tabs>
          <w:tab w:val="num" w:pos="284"/>
        </w:tabs>
        <w:suppressAutoHyphens/>
        <w:ind w:left="284" w:hanging="284"/>
        <w:jc w:val="both"/>
        <w:rPr>
          <w:bCs/>
          <w:iCs/>
          <w:sz w:val="22"/>
          <w:szCs w:val="22"/>
          <w:lang w:val="x-none" w:eastAsia="x-none"/>
        </w:rPr>
      </w:pPr>
      <w:r w:rsidRPr="00133E0C">
        <w:rPr>
          <w:bCs/>
          <w:iCs/>
          <w:sz w:val="22"/>
          <w:szCs w:val="22"/>
          <w:lang w:val="x-none" w:eastAsia="x-none"/>
        </w:rPr>
        <w:t>W przypadku, gdy dla produktu jest wydawana karta charakterystyki, Wykonawca zobowiązany jest dostarczyć ją na żądanie Zamawiającego w ciągu 5 dni roboczych</w:t>
      </w:r>
      <w:r w:rsidR="004368BD">
        <w:rPr>
          <w:bCs/>
          <w:iCs/>
          <w:sz w:val="22"/>
          <w:szCs w:val="22"/>
          <w:lang w:val="x-none" w:eastAsia="x-none"/>
        </w:rPr>
        <w:t xml:space="preserve"> na adres e-mail: </w:t>
      </w:r>
      <w:hyperlink r:id="rId8" w:history="1">
        <w:r w:rsidR="004368BD" w:rsidRPr="007159B7">
          <w:rPr>
            <w:rStyle w:val="Hipercze"/>
            <w:bCs/>
            <w:iCs/>
            <w:sz w:val="22"/>
            <w:szCs w:val="22"/>
            <w:lang w:val="x-none" w:eastAsia="x-none"/>
          </w:rPr>
          <w:t>apteka@wszzkielce.pl</w:t>
        </w:r>
      </w:hyperlink>
      <w:r w:rsidR="008F4238">
        <w:rPr>
          <w:rStyle w:val="Odwoanieprzypisudolnego"/>
        </w:rPr>
        <w:footnoteReference w:id="4"/>
      </w:r>
    </w:p>
    <w:p w14:paraId="78EA0CEE" w14:textId="473F607A" w:rsidR="0056412F" w:rsidRPr="00E5171B" w:rsidRDefault="0056412F" w:rsidP="00A54720">
      <w:pPr>
        <w:widowControl w:val="0"/>
        <w:numPr>
          <w:ilvl w:val="0"/>
          <w:numId w:val="6"/>
        </w:numPr>
        <w:tabs>
          <w:tab w:val="num" w:pos="284"/>
        </w:tabs>
        <w:suppressAutoHyphens/>
        <w:ind w:left="284" w:hanging="284"/>
        <w:jc w:val="both"/>
        <w:rPr>
          <w:bCs/>
          <w:iCs/>
          <w:sz w:val="22"/>
          <w:szCs w:val="22"/>
          <w:lang w:val="x-none" w:eastAsia="x-none"/>
        </w:rPr>
      </w:pPr>
      <w:r w:rsidRPr="0056412F">
        <w:rPr>
          <w:bCs/>
          <w:iCs/>
          <w:sz w:val="22"/>
          <w:szCs w:val="22"/>
          <w:lang w:val="x-none" w:eastAsia="x-none"/>
        </w:rPr>
        <w:t xml:space="preserve">Wykonawca, zobowiązuje się do użyczenia nieodpłatnie Zamawiającemu na czas trwania umowy </w:t>
      </w:r>
      <w:r w:rsidR="00705483">
        <w:rPr>
          <w:bCs/>
          <w:iCs/>
          <w:sz w:val="22"/>
          <w:szCs w:val="22"/>
          <w:lang w:val="x-none" w:eastAsia="x-none"/>
        </w:rPr>
        <w:br/>
      </w:r>
      <w:r w:rsidRPr="0056412F">
        <w:rPr>
          <w:bCs/>
          <w:iCs/>
          <w:sz w:val="22"/>
          <w:szCs w:val="22"/>
          <w:lang w:val="x-none" w:eastAsia="x-none"/>
        </w:rPr>
        <w:t xml:space="preserve">2 zamrażarek </w:t>
      </w:r>
      <w:r w:rsidR="005D1FCA">
        <w:rPr>
          <w:bCs/>
          <w:iCs/>
          <w:sz w:val="22"/>
          <w:szCs w:val="22"/>
          <w:lang w:val="x-none" w:eastAsia="x-none"/>
        </w:rPr>
        <w:t>oraz regulatora przep</w:t>
      </w:r>
      <w:r w:rsidR="00410F91">
        <w:rPr>
          <w:bCs/>
          <w:iCs/>
          <w:sz w:val="22"/>
          <w:szCs w:val="22"/>
          <w:lang w:val="x-none" w:eastAsia="x-none"/>
        </w:rPr>
        <w:t xml:space="preserve">ływu </w:t>
      </w:r>
      <w:r w:rsidR="00703C0F">
        <w:rPr>
          <w:bCs/>
          <w:iCs/>
          <w:sz w:val="22"/>
          <w:szCs w:val="22"/>
          <w:lang w:val="x-none" w:eastAsia="x-none"/>
        </w:rPr>
        <w:t>…………</w:t>
      </w:r>
      <w:r w:rsidR="00E5171B">
        <w:rPr>
          <w:bCs/>
          <w:iCs/>
          <w:sz w:val="22"/>
          <w:szCs w:val="22"/>
          <w:lang w:val="x-none" w:eastAsia="x-none"/>
        </w:rPr>
        <w:t>.</w:t>
      </w:r>
      <w:r w:rsidR="00A54720">
        <w:rPr>
          <w:bCs/>
          <w:iCs/>
          <w:sz w:val="22"/>
          <w:szCs w:val="22"/>
          <w:lang w:val="x-none" w:eastAsia="x-none"/>
        </w:rPr>
        <w:t xml:space="preserve"> </w:t>
      </w:r>
      <w:r w:rsidR="00E5171B">
        <w:rPr>
          <w:bCs/>
          <w:iCs/>
          <w:sz w:val="22"/>
          <w:szCs w:val="22"/>
          <w:lang w:val="x-none" w:eastAsia="x-none"/>
        </w:rPr>
        <w:t xml:space="preserve">Wykonawca zobowiązuje się również do </w:t>
      </w:r>
      <w:r w:rsidRPr="00A54720">
        <w:rPr>
          <w:bCs/>
          <w:iCs/>
          <w:sz w:val="22"/>
          <w:szCs w:val="22"/>
          <w:lang w:val="x-none" w:eastAsia="x-none"/>
        </w:rPr>
        <w:t xml:space="preserve">prowadzenia serwisu w zakresie przekazanego sprzętu, w szczególności do niezwłocznej wymiany wadliwych - zużytych elementów na nowe wolne od wad zgodnie z postanowienia </w:t>
      </w:r>
      <w:r w:rsidRPr="00E5171B">
        <w:rPr>
          <w:bCs/>
          <w:iCs/>
          <w:sz w:val="22"/>
          <w:szCs w:val="22"/>
          <w:lang w:val="x-none" w:eastAsia="x-none"/>
        </w:rPr>
        <w:t xml:space="preserve">umowy użyczenia nr </w:t>
      </w:r>
      <w:r w:rsidR="00AC6597" w:rsidRPr="00E5171B">
        <w:rPr>
          <w:bCs/>
          <w:iCs/>
          <w:sz w:val="22"/>
          <w:szCs w:val="22"/>
          <w:lang w:val="x-none" w:eastAsia="x-none"/>
        </w:rPr>
        <w:t>….</w:t>
      </w:r>
      <w:r w:rsidR="00F56259">
        <w:rPr>
          <w:bCs/>
          <w:iCs/>
          <w:sz w:val="22"/>
          <w:szCs w:val="22"/>
          <w:lang w:val="x-none" w:eastAsia="x-none"/>
        </w:rPr>
        <w:t xml:space="preserve"> z dnia……</w:t>
      </w:r>
      <w:r w:rsidRPr="00E5171B">
        <w:rPr>
          <w:rStyle w:val="Odwoanieprzypisudolnego"/>
          <w:bCs/>
          <w:iCs/>
          <w:sz w:val="22"/>
          <w:szCs w:val="22"/>
          <w:lang w:val="x-none" w:eastAsia="x-none"/>
        </w:rPr>
        <w:footnoteReference w:id="5"/>
      </w:r>
    </w:p>
    <w:p w14:paraId="55C5A06C" w14:textId="77777777" w:rsidR="00885FB4" w:rsidRPr="000723E0" w:rsidRDefault="00885FB4" w:rsidP="00885FB4">
      <w:pPr>
        <w:pStyle w:val="Tekstpodstawowy"/>
        <w:numPr>
          <w:ilvl w:val="0"/>
          <w:numId w:val="6"/>
        </w:numPr>
        <w:tabs>
          <w:tab w:val="clear" w:pos="720"/>
          <w:tab w:val="left" w:pos="284"/>
          <w:tab w:val="num" w:pos="426"/>
          <w:tab w:val="num" w:pos="2844"/>
        </w:tabs>
        <w:ind w:left="284" w:hanging="284"/>
        <w:rPr>
          <w:sz w:val="22"/>
          <w:szCs w:val="22"/>
        </w:rPr>
      </w:pPr>
      <w:r w:rsidRPr="000723E0">
        <w:rPr>
          <w:sz w:val="22"/>
          <w:szCs w:val="22"/>
        </w:rPr>
        <w:t xml:space="preserve">Zamawiający ma prawo odmowy odbioru towaru niezgodnego z umową lub </w:t>
      </w:r>
      <w:r w:rsidRPr="000723E0">
        <w:rPr>
          <w:bCs/>
          <w:iCs/>
          <w:sz w:val="22"/>
          <w:szCs w:val="22"/>
        </w:rPr>
        <w:t>który ma wady zmniejszające jego wartość lub użyteczność w szczególności w przypadku o którym mowa w ust</w:t>
      </w:r>
      <w:r>
        <w:rPr>
          <w:bCs/>
          <w:iCs/>
          <w:sz w:val="22"/>
          <w:szCs w:val="22"/>
        </w:rPr>
        <w:t>.</w:t>
      </w:r>
      <w:r w:rsidRPr="000723E0">
        <w:rPr>
          <w:bCs/>
          <w:iCs/>
          <w:sz w:val="22"/>
          <w:szCs w:val="22"/>
        </w:rPr>
        <w:t xml:space="preserve"> 2 oraz towaru którego opakowanie jest naruszone lub nie zawiera informacji o terminie ważności. Postanowienia </w:t>
      </w:r>
      <w:r w:rsidRPr="000723E0">
        <w:rPr>
          <w:bCs/>
          <w:sz w:val="22"/>
          <w:szCs w:val="22"/>
        </w:rPr>
        <w:t>§</w:t>
      </w:r>
      <w:r w:rsidRPr="000723E0">
        <w:rPr>
          <w:bCs/>
          <w:iCs/>
          <w:sz w:val="22"/>
          <w:szCs w:val="22"/>
        </w:rPr>
        <w:t xml:space="preserve"> </w:t>
      </w:r>
      <w:r>
        <w:rPr>
          <w:bCs/>
          <w:iCs/>
          <w:sz w:val="22"/>
          <w:szCs w:val="22"/>
        </w:rPr>
        <w:t>9</w:t>
      </w:r>
      <w:r w:rsidRPr="000723E0">
        <w:rPr>
          <w:bCs/>
          <w:iCs/>
          <w:sz w:val="22"/>
          <w:szCs w:val="22"/>
        </w:rPr>
        <w:t xml:space="preserve"> ust. </w:t>
      </w:r>
      <w:r>
        <w:rPr>
          <w:bCs/>
          <w:iCs/>
          <w:sz w:val="22"/>
          <w:szCs w:val="22"/>
        </w:rPr>
        <w:t>3</w:t>
      </w:r>
      <w:r w:rsidRPr="000723E0">
        <w:rPr>
          <w:bCs/>
          <w:iCs/>
          <w:sz w:val="22"/>
          <w:szCs w:val="22"/>
        </w:rPr>
        <w:t xml:space="preserve"> stosuje się odpowiednio.</w:t>
      </w:r>
    </w:p>
    <w:p w14:paraId="19A82242" w14:textId="77777777" w:rsidR="00885FB4" w:rsidRPr="000723E0" w:rsidRDefault="00885FB4" w:rsidP="00885FB4">
      <w:pPr>
        <w:numPr>
          <w:ilvl w:val="0"/>
          <w:numId w:val="6"/>
        </w:numPr>
        <w:tabs>
          <w:tab w:val="clear" w:pos="720"/>
        </w:tabs>
        <w:suppressAutoHyphens/>
        <w:ind w:left="284"/>
        <w:jc w:val="both"/>
        <w:rPr>
          <w:bCs/>
          <w:iCs/>
          <w:sz w:val="22"/>
          <w:szCs w:val="22"/>
          <w:lang w:eastAsia="x-none"/>
        </w:rPr>
      </w:pPr>
      <w:r w:rsidRPr="000723E0">
        <w:rPr>
          <w:sz w:val="22"/>
          <w:szCs w:val="22"/>
        </w:rPr>
        <w:t>Wykonawca zobowiązuje się monitorować dostępność, stanowiących przedmiot, zapewniając Zamawiającemu dostawy produktów w ilościach wynikających z bieżącego zapotrzebowania Zamawiającego. W przypadku wycofania produktu lub danej partii z obrotu na ternie RP Wykonawca zobowiązany jest niezwłocznie poinformować Zamawiającego o zaistniałym zdarzeniu.</w:t>
      </w:r>
    </w:p>
    <w:p w14:paraId="6236FB57" w14:textId="77777777" w:rsidR="003B3AB3" w:rsidRPr="00885FB4" w:rsidRDefault="00885FB4" w:rsidP="00885FB4">
      <w:pPr>
        <w:numPr>
          <w:ilvl w:val="0"/>
          <w:numId w:val="6"/>
        </w:numPr>
        <w:tabs>
          <w:tab w:val="clear" w:pos="720"/>
        </w:tabs>
        <w:suppressAutoHyphens/>
        <w:ind w:left="284" w:hanging="284"/>
        <w:jc w:val="both"/>
        <w:rPr>
          <w:bCs/>
          <w:iCs/>
          <w:sz w:val="22"/>
          <w:szCs w:val="22"/>
          <w:lang w:eastAsia="x-none"/>
        </w:rPr>
      </w:pPr>
      <w:r w:rsidRPr="000723E0">
        <w:rPr>
          <w:sz w:val="22"/>
          <w:szCs w:val="22"/>
        </w:rPr>
        <w:t xml:space="preserve">Zamawiający zastrzega sobie prawo niepełnej realizacji umowy w zakresie ilości asortymentu określonego w załączniku nr …. w zależności od bieżących potrzeb. Łączna wartość ograniczenia nie przekroczy 30% wartości umowy określonej w </w:t>
      </w:r>
      <w:r w:rsidRPr="000723E0">
        <w:rPr>
          <w:bCs/>
          <w:sz w:val="22"/>
          <w:szCs w:val="22"/>
        </w:rPr>
        <w:t>§ 6 ust. 1</w:t>
      </w:r>
      <w:r>
        <w:rPr>
          <w:sz w:val="22"/>
          <w:szCs w:val="22"/>
        </w:rPr>
        <w:t>.</w:t>
      </w:r>
    </w:p>
    <w:p w14:paraId="72552FBD" w14:textId="77777777" w:rsidR="006462E2" w:rsidRPr="00804107" w:rsidRDefault="006462E2" w:rsidP="003361CE">
      <w:pPr>
        <w:pStyle w:val="Tekstpodstawowy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rPr>
          <w:sz w:val="22"/>
          <w:szCs w:val="22"/>
        </w:rPr>
      </w:pPr>
      <w:r w:rsidRPr="00804107">
        <w:rPr>
          <w:sz w:val="22"/>
          <w:szCs w:val="22"/>
        </w:rPr>
        <w:t>Strony postanawiają, iż osobami odpowiedzialnymi za kontakty w zakresie realizacji umowy będą:</w:t>
      </w:r>
    </w:p>
    <w:p w14:paraId="53D7EDB4" w14:textId="5A2EF4E4" w:rsidR="0014681D" w:rsidRPr="002F3838" w:rsidRDefault="006462E2" w:rsidP="002F3838">
      <w:pPr>
        <w:numPr>
          <w:ilvl w:val="0"/>
          <w:numId w:val="7"/>
        </w:numPr>
        <w:tabs>
          <w:tab w:val="num" w:pos="567"/>
        </w:tabs>
        <w:ind w:hanging="436"/>
        <w:jc w:val="both"/>
        <w:rPr>
          <w:snapToGrid w:val="0"/>
          <w:sz w:val="22"/>
          <w:szCs w:val="22"/>
        </w:rPr>
      </w:pPr>
      <w:r w:rsidRPr="00804107">
        <w:rPr>
          <w:spacing w:val="-6"/>
          <w:sz w:val="22"/>
          <w:szCs w:val="22"/>
        </w:rPr>
        <w:t>ze strony Zamawiającego:</w:t>
      </w:r>
      <w:r w:rsidR="00660F41" w:rsidRPr="00804107">
        <w:rPr>
          <w:spacing w:val="-6"/>
          <w:sz w:val="22"/>
          <w:szCs w:val="22"/>
        </w:rPr>
        <w:t xml:space="preserve"> </w:t>
      </w:r>
      <w:r w:rsidR="002F3838">
        <w:rPr>
          <w:spacing w:val="-6"/>
          <w:sz w:val="22"/>
          <w:szCs w:val="22"/>
        </w:rPr>
        <w:t>…………..</w:t>
      </w:r>
      <w:r w:rsidR="0014681D" w:rsidRPr="00804107">
        <w:rPr>
          <w:spacing w:val="-6"/>
          <w:sz w:val="22"/>
          <w:szCs w:val="22"/>
        </w:rPr>
        <w:t xml:space="preserve">, </w:t>
      </w:r>
      <w:r w:rsidR="0014681D" w:rsidRPr="00804107">
        <w:rPr>
          <w:sz w:val="22"/>
          <w:szCs w:val="22"/>
        </w:rPr>
        <w:t xml:space="preserve">tel. </w:t>
      </w:r>
      <w:r w:rsidR="002F3838">
        <w:rPr>
          <w:sz w:val="22"/>
          <w:szCs w:val="22"/>
        </w:rPr>
        <w:t>…………….</w:t>
      </w:r>
      <w:r w:rsidR="0014681D" w:rsidRPr="00804107">
        <w:rPr>
          <w:sz w:val="22"/>
          <w:szCs w:val="22"/>
        </w:rPr>
        <w:t xml:space="preserve"> </w:t>
      </w:r>
      <w:r w:rsidR="0014681D" w:rsidRPr="002F3838">
        <w:rPr>
          <w:sz w:val="22"/>
          <w:szCs w:val="22"/>
        </w:rPr>
        <w:t xml:space="preserve">e-mail: </w:t>
      </w:r>
      <w:hyperlink r:id="rId9" w:history="1">
        <w:r w:rsidR="002F3838">
          <w:rPr>
            <w:rStyle w:val="Hipercze"/>
            <w:sz w:val="22"/>
            <w:szCs w:val="22"/>
          </w:rPr>
          <w:t>………………..</w:t>
        </w:r>
      </w:hyperlink>
    </w:p>
    <w:p w14:paraId="776396EF" w14:textId="5E74CFC1" w:rsidR="006462E2" w:rsidRPr="002F3838" w:rsidRDefault="006462E2" w:rsidP="002F3838">
      <w:pPr>
        <w:numPr>
          <w:ilvl w:val="0"/>
          <w:numId w:val="7"/>
        </w:numPr>
        <w:tabs>
          <w:tab w:val="clear" w:pos="720"/>
          <w:tab w:val="num" w:pos="567"/>
        </w:tabs>
        <w:ind w:hanging="436"/>
        <w:jc w:val="both"/>
        <w:rPr>
          <w:snapToGrid w:val="0"/>
          <w:sz w:val="22"/>
          <w:szCs w:val="22"/>
        </w:rPr>
      </w:pPr>
      <w:r w:rsidRPr="00804107">
        <w:rPr>
          <w:sz w:val="22"/>
          <w:szCs w:val="22"/>
        </w:rPr>
        <w:t>ze strony Wykonawcy</w:t>
      </w:r>
      <w:r w:rsidR="00296713" w:rsidRPr="00804107">
        <w:rPr>
          <w:sz w:val="22"/>
          <w:szCs w:val="22"/>
        </w:rPr>
        <w:t>:</w:t>
      </w:r>
      <w:r w:rsidRPr="00804107">
        <w:rPr>
          <w:sz w:val="22"/>
          <w:szCs w:val="22"/>
        </w:rPr>
        <w:t xml:space="preserve"> …………</w:t>
      </w:r>
      <w:r w:rsidR="00E65B12" w:rsidRPr="00804107">
        <w:rPr>
          <w:sz w:val="22"/>
          <w:szCs w:val="22"/>
        </w:rPr>
        <w:t>……..</w:t>
      </w:r>
      <w:r w:rsidRPr="00804107">
        <w:rPr>
          <w:sz w:val="22"/>
          <w:szCs w:val="22"/>
        </w:rPr>
        <w:t>…</w:t>
      </w:r>
      <w:r w:rsidR="00E65B12" w:rsidRPr="00804107">
        <w:rPr>
          <w:sz w:val="22"/>
          <w:szCs w:val="22"/>
        </w:rPr>
        <w:t>.</w:t>
      </w:r>
      <w:r w:rsidR="004D3EB7" w:rsidRPr="00804107">
        <w:rPr>
          <w:sz w:val="22"/>
          <w:szCs w:val="22"/>
        </w:rPr>
        <w:t>.</w:t>
      </w:r>
      <w:r w:rsidRPr="00804107">
        <w:rPr>
          <w:sz w:val="22"/>
          <w:szCs w:val="22"/>
        </w:rPr>
        <w:t>…., tel. …………</w:t>
      </w:r>
      <w:r w:rsidR="004D3EB7" w:rsidRPr="00804107">
        <w:rPr>
          <w:sz w:val="22"/>
          <w:szCs w:val="22"/>
        </w:rPr>
        <w:t>.</w:t>
      </w:r>
      <w:r w:rsidR="00E65B12" w:rsidRPr="00804107">
        <w:rPr>
          <w:sz w:val="22"/>
          <w:szCs w:val="22"/>
        </w:rPr>
        <w:t>.</w:t>
      </w:r>
      <w:r w:rsidRPr="00804107">
        <w:rPr>
          <w:sz w:val="22"/>
          <w:szCs w:val="22"/>
        </w:rPr>
        <w:t>…</w:t>
      </w:r>
      <w:r w:rsidR="00296713" w:rsidRPr="00804107">
        <w:rPr>
          <w:sz w:val="22"/>
          <w:szCs w:val="22"/>
        </w:rPr>
        <w:t>,</w:t>
      </w:r>
      <w:r w:rsidRPr="00804107">
        <w:rPr>
          <w:sz w:val="22"/>
          <w:szCs w:val="22"/>
        </w:rPr>
        <w:t xml:space="preserve"> </w:t>
      </w:r>
      <w:r w:rsidRPr="002F3838">
        <w:rPr>
          <w:sz w:val="22"/>
          <w:szCs w:val="22"/>
        </w:rPr>
        <w:t>e</w:t>
      </w:r>
      <w:r w:rsidR="00296713" w:rsidRPr="002F3838">
        <w:rPr>
          <w:sz w:val="22"/>
          <w:szCs w:val="22"/>
        </w:rPr>
        <w:t>-</w:t>
      </w:r>
      <w:r w:rsidRPr="002F3838">
        <w:rPr>
          <w:sz w:val="22"/>
          <w:szCs w:val="22"/>
        </w:rPr>
        <w:t>mail……………</w:t>
      </w:r>
      <w:r w:rsidR="004D3EB7" w:rsidRPr="002F3838">
        <w:rPr>
          <w:sz w:val="22"/>
          <w:szCs w:val="22"/>
        </w:rPr>
        <w:t>…</w:t>
      </w:r>
      <w:r w:rsidR="002F3838">
        <w:rPr>
          <w:sz w:val="22"/>
          <w:szCs w:val="22"/>
        </w:rPr>
        <w:t xml:space="preserve"> </w:t>
      </w:r>
    </w:p>
    <w:p w14:paraId="42A2412A" w14:textId="77777777" w:rsidR="006F1DCD" w:rsidRPr="00804107" w:rsidRDefault="006F1DCD" w:rsidP="00211BD3">
      <w:pPr>
        <w:jc w:val="center"/>
        <w:rPr>
          <w:b/>
          <w:sz w:val="22"/>
          <w:szCs w:val="22"/>
        </w:rPr>
      </w:pPr>
    </w:p>
    <w:p w14:paraId="65AAC94A" w14:textId="77777777" w:rsidR="00752E89" w:rsidRPr="00804107" w:rsidRDefault="00752E89" w:rsidP="00211BD3">
      <w:pPr>
        <w:jc w:val="center"/>
        <w:rPr>
          <w:b/>
          <w:sz w:val="22"/>
          <w:szCs w:val="22"/>
        </w:rPr>
      </w:pPr>
      <w:r w:rsidRPr="00804107">
        <w:rPr>
          <w:b/>
          <w:sz w:val="22"/>
          <w:szCs w:val="22"/>
        </w:rPr>
        <w:t>§ 4</w:t>
      </w:r>
    </w:p>
    <w:p w14:paraId="63F8FE56" w14:textId="77777777" w:rsidR="001E30AB" w:rsidRPr="00804107" w:rsidRDefault="001E30AB" w:rsidP="00211BD3">
      <w:pPr>
        <w:jc w:val="center"/>
        <w:rPr>
          <w:b/>
          <w:spacing w:val="-2"/>
          <w:sz w:val="22"/>
          <w:szCs w:val="22"/>
        </w:rPr>
      </w:pPr>
      <w:r w:rsidRPr="00804107">
        <w:rPr>
          <w:b/>
          <w:sz w:val="22"/>
          <w:szCs w:val="22"/>
        </w:rPr>
        <w:t>Warunki dostawy</w:t>
      </w:r>
    </w:p>
    <w:p w14:paraId="62421D01" w14:textId="159A7F60" w:rsidR="004028AA" w:rsidRPr="000723E0" w:rsidRDefault="004028AA" w:rsidP="004028AA">
      <w:pPr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snapToGrid w:val="0"/>
          <w:sz w:val="22"/>
          <w:szCs w:val="22"/>
        </w:rPr>
      </w:pPr>
      <w:r w:rsidRPr="000723E0">
        <w:rPr>
          <w:sz w:val="22"/>
          <w:szCs w:val="22"/>
        </w:rPr>
        <w:t>Dostawa realizowana będzie na podstawie pisemnego wezwania przez Zamawiającego, w którym określi on asortyment i ilość danej dostawy. Wezwanie zostanie przesłane</w:t>
      </w:r>
      <w:r w:rsidR="002509C9">
        <w:rPr>
          <w:sz w:val="22"/>
          <w:szCs w:val="22"/>
        </w:rPr>
        <w:t xml:space="preserve"> </w:t>
      </w:r>
      <w:r w:rsidRPr="000723E0">
        <w:rPr>
          <w:sz w:val="22"/>
          <w:szCs w:val="22"/>
        </w:rPr>
        <w:t>e</w:t>
      </w:r>
      <w:r>
        <w:rPr>
          <w:sz w:val="22"/>
          <w:szCs w:val="22"/>
        </w:rPr>
        <w:t>-</w:t>
      </w:r>
      <w:r w:rsidRPr="000723E0">
        <w:rPr>
          <w:sz w:val="22"/>
          <w:szCs w:val="22"/>
        </w:rPr>
        <w:t xml:space="preserve">mailem na adres </w:t>
      </w:r>
      <w:hyperlink r:id="rId10" w:history="1">
        <w:r w:rsidRPr="000723E0">
          <w:rPr>
            <w:rStyle w:val="Hipercze"/>
            <w:sz w:val="22"/>
            <w:szCs w:val="22"/>
          </w:rPr>
          <w:t>….</w:t>
        </w:r>
      </w:hyperlink>
      <w:r>
        <w:rPr>
          <w:sz w:val="22"/>
          <w:szCs w:val="22"/>
        </w:rPr>
        <w:t xml:space="preserve"> </w:t>
      </w:r>
      <w:r w:rsidRPr="0090055B">
        <w:rPr>
          <w:sz w:val="22"/>
          <w:szCs w:val="22"/>
        </w:rPr>
        <w:t>za zwrotnym poświadczeniem odebrania e-maila przez Wykonawcę</w:t>
      </w:r>
      <w:r>
        <w:rPr>
          <w:sz w:val="22"/>
          <w:szCs w:val="22"/>
        </w:rPr>
        <w:t>.</w:t>
      </w:r>
    </w:p>
    <w:p w14:paraId="1D5FA18E" w14:textId="2250E27E" w:rsidR="004028AA" w:rsidRPr="0045193C" w:rsidRDefault="004028AA" w:rsidP="0045193C">
      <w:pPr>
        <w:pStyle w:val="Tekstpodstawowy"/>
        <w:numPr>
          <w:ilvl w:val="0"/>
          <w:numId w:val="2"/>
        </w:numPr>
        <w:tabs>
          <w:tab w:val="left" w:pos="0"/>
        </w:tabs>
        <w:ind w:left="284" w:hanging="284"/>
        <w:rPr>
          <w:sz w:val="22"/>
          <w:szCs w:val="22"/>
        </w:rPr>
      </w:pPr>
      <w:r w:rsidRPr="000723E0">
        <w:rPr>
          <w:sz w:val="22"/>
          <w:szCs w:val="22"/>
        </w:rPr>
        <w:t xml:space="preserve">Strony ustalają, </w:t>
      </w:r>
      <w:r w:rsidRPr="00E77858">
        <w:rPr>
          <w:sz w:val="22"/>
          <w:szCs w:val="22"/>
        </w:rPr>
        <w:t xml:space="preserve">że dostawa nastąpi w terminie </w:t>
      </w:r>
      <w:r w:rsidRPr="00E77858">
        <w:rPr>
          <w:b/>
          <w:bCs/>
          <w:sz w:val="22"/>
          <w:szCs w:val="22"/>
        </w:rPr>
        <w:t>….. dni roboczych</w:t>
      </w:r>
      <w:r w:rsidRPr="00E77858">
        <w:rPr>
          <w:sz w:val="22"/>
          <w:szCs w:val="22"/>
        </w:rPr>
        <w:t>, licząc od dnia wezwania</w:t>
      </w:r>
      <w:r w:rsidRPr="000723E0">
        <w:rPr>
          <w:sz w:val="22"/>
          <w:szCs w:val="22"/>
        </w:rPr>
        <w:t>, o którym mowa w ust. 1. Dostawy realizowane będą wyłącznie w dni robocze, od poniedziałku do piątku (w godz. od 8</w:t>
      </w:r>
      <w:r w:rsidRPr="000723E0">
        <w:rPr>
          <w:sz w:val="22"/>
          <w:szCs w:val="22"/>
          <w:u w:val="single"/>
          <w:vertAlign w:val="superscript"/>
        </w:rPr>
        <w:t>00</w:t>
      </w:r>
      <w:r w:rsidRPr="000723E0">
        <w:rPr>
          <w:sz w:val="22"/>
          <w:szCs w:val="22"/>
        </w:rPr>
        <w:t xml:space="preserve"> do 14</w:t>
      </w:r>
      <w:r w:rsidRPr="000723E0">
        <w:rPr>
          <w:sz w:val="22"/>
          <w:szCs w:val="22"/>
          <w:u w:val="single"/>
          <w:vertAlign w:val="superscript"/>
        </w:rPr>
        <w:t>00)</w:t>
      </w:r>
      <w:r w:rsidRPr="000723E0">
        <w:rPr>
          <w:sz w:val="22"/>
          <w:szCs w:val="22"/>
        </w:rPr>
        <w:t xml:space="preserve">, </w:t>
      </w:r>
      <w:r w:rsidR="00C03EDD" w:rsidRPr="00C03EDD">
        <w:rPr>
          <w:sz w:val="22"/>
          <w:szCs w:val="22"/>
        </w:rPr>
        <w:t>za wyjątkiem dni ustawowo wolnych od pracy w rozumieniu ustawy z dn. 18 stycznia 1951 r. o dniach wolnych od pracy (Dz.U. z 2025, poz. 296 t. j.).</w:t>
      </w:r>
    </w:p>
    <w:p w14:paraId="5A615E27" w14:textId="4C983509" w:rsidR="00504695" w:rsidRPr="000723E0" w:rsidRDefault="00504695" w:rsidP="004028AA">
      <w:pPr>
        <w:pStyle w:val="Tekstpodstawowy"/>
        <w:widowControl/>
        <w:numPr>
          <w:ilvl w:val="0"/>
          <w:numId w:val="2"/>
        </w:numPr>
        <w:tabs>
          <w:tab w:val="left" w:pos="284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Strony ustalają, że dostawa służąca ratowaniu zdrowia/życia pacjenta wymagająca dostarczenia asortymentu w trybie pilnym nastąpi w terminie 48 godzin od wezwania i będzie realizowana przez 7 dni w tygodniu.</w:t>
      </w:r>
      <w:r w:rsidR="00E658E8">
        <w:rPr>
          <w:rStyle w:val="Odwoanieprzypisudolnego"/>
          <w:sz w:val="22"/>
          <w:szCs w:val="22"/>
        </w:rPr>
        <w:footnoteReference w:id="6"/>
      </w:r>
    </w:p>
    <w:p w14:paraId="78C59787" w14:textId="77777777" w:rsidR="005A7FD3" w:rsidRPr="004028AA" w:rsidRDefault="004028AA" w:rsidP="004028AA">
      <w:pPr>
        <w:pStyle w:val="Tekstpodstawowy"/>
        <w:widowControl/>
        <w:numPr>
          <w:ilvl w:val="0"/>
          <w:numId w:val="2"/>
        </w:numPr>
        <w:tabs>
          <w:tab w:val="left" w:pos="284"/>
        </w:tabs>
        <w:ind w:left="284" w:hanging="284"/>
        <w:rPr>
          <w:sz w:val="22"/>
          <w:szCs w:val="22"/>
        </w:rPr>
      </w:pPr>
      <w:r w:rsidRPr="000723E0">
        <w:rPr>
          <w:sz w:val="22"/>
          <w:szCs w:val="22"/>
        </w:rPr>
        <w:lastRenderedPageBreak/>
        <w:t>Za datę wykonania dostawy uważa się dzień wydania towaru w miejscu wskazanym przez Zamawiającego w oparciu o pisemne potwierdzenie na liście przewozowym</w:t>
      </w:r>
      <w:r>
        <w:rPr>
          <w:sz w:val="22"/>
          <w:szCs w:val="22"/>
        </w:rPr>
        <w:t>/</w:t>
      </w:r>
      <w:r w:rsidRPr="000723E0">
        <w:rPr>
          <w:sz w:val="22"/>
          <w:szCs w:val="22"/>
        </w:rPr>
        <w:t>dowodzie WZ lub fakturze VAT.</w:t>
      </w:r>
    </w:p>
    <w:p w14:paraId="4F53192B" w14:textId="77777777" w:rsidR="00037ABD" w:rsidRPr="00804107" w:rsidRDefault="00037ABD" w:rsidP="00037ABD">
      <w:pPr>
        <w:pStyle w:val="Tekstpodstawowy"/>
        <w:widowControl/>
        <w:ind w:left="360"/>
        <w:rPr>
          <w:sz w:val="22"/>
          <w:szCs w:val="22"/>
        </w:rPr>
      </w:pPr>
    </w:p>
    <w:p w14:paraId="41F95BAA" w14:textId="77777777" w:rsidR="006D2332" w:rsidRPr="00804107" w:rsidRDefault="006D2332" w:rsidP="00211BD3">
      <w:pPr>
        <w:jc w:val="center"/>
        <w:rPr>
          <w:b/>
          <w:sz w:val="22"/>
          <w:szCs w:val="22"/>
        </w:rPr>
      </w:pPr>
      <w:r w:rsidRPr="00804107">
        <w:rPr>
          <w:b/>
          <w:sz w:val="22"/>
          <w:szCs w:val="22"/>
        </w:rPr>
        <w:t>§</w:t>
      </w:r>
      <w:r w:rsidR="003E35DC" w:rsidRPr="00804107">
        <w:rPr>
          <w:b/>
          <w:sz w:val="22"/>
          <w:szCs w:val="22"/>
        </w:rPr>
        <w:t xml:space="preserve"> </w:t>
      </w:r>
      <w:r w:rsidRPr="00804107">
        <w:rPr>
          <w:b/>
          <w:sz w:val="22"/>
          <w:szCs w:val="22"/>
        </w:rPr>
        <w:t>5</w:t>
      </w:r>
    </w:p>
    <w:p w14:paraId="163E68D2" w14:textId="77777777" w:rsidR="006D2332" w:rsidRPr="00804107" w:rsidRDefault="006D2332" w:rsidP="00211BD3">
      <w:pPr>
        <w:jc w:val="center"/>
        <w:rPr>
          <w:b/>
          <w:sz w:val="22"/>
          <w:szCs w:val="22"/>
        </w:rPr>
      </w:pPr>
      <w:r w:rsidRPr="00804107">
        <w:rPr>
          <w:b/>
          <w:sz w:val="22"/>
          <w:szCs w:val="22"/>
        </w:rPr>
        <w:t>Podwykonawcy</w:t>
      </w:r>
    </w:p>
    <w:p w14:paraId="7347EE84" w14:textId="77777777" w:rsidR="00D94093" w:rsidRPr="00804107" w:rsidRDefault="00D94093" w:rsidP="003361CE">
      <w:pPr>
        <w:pStyle w:val="Tekstpodstawowy"/>
        <w:numPr>
          <w:ilvl w:val="0"/>
          <w:numId w:val="8"/>
        </w:numPr>
        <w:suppressAutoHyphens/>
        <w:rPr>
          <w:sz w:val="22"/>
          <w:szCs w:val="22"/>
        </w:rPr>
      </w:pPr>
      <w:r w:rsidRPr="00804107">
        <w:rPr>
          <w:sz w:val="22"/>
          <w:szCs w:val="22"/>
        </w:rPr>
        <w:t>Wykonawca powierza podwykonawcom wykonanie następującej części przedmiotu umowy tj.:</w:t>
      </w:r>
    </w:p>
    <w:p w14:paraId="299640EE" w14:textId="77777777" w:rsidR="00D94093" w:rsidRPr="00804107" w:rsidRDefault="003471F0" w:rsidP="003361CE">
      <w:pPr>
        <w:numPr>
          <w:ilvl w:val="1"/>
          <w:numId w:val="8"/>
        </w:numPr>
        <w:tabs>
          <w:tab w:val="clear" w:pos="1080"/>
          <w:tab w:val="num" w:pos="709"/>
        </w:tabs>
        <w:ind w:left="709" w:hanging="283"/>
        <w:rPr>
          <w:i/>
          <w:sz w:val="22"/>
          <w:szCs w:val="22"/>
        </w:rPr>
      </w:pPr>
      <w:r w:rsidRPr="00804107">
        <w:rPr>
          <w:i/>
          <w:sz w:val="22"/>
          <w:szCs w:val="22"/>
        </w:rPr>
        <w:t>(należy wstawić nazwę (firma) adres (siedziba) podwykonawcy oraz zakres robót realizowany przez podwykonawcę……………………………………………………...</w:t>
      </w:r>
    </w:p>
    <w:p w14:paraId="0445B16C" w14:textId="77777777" w:rsidR="00D94093" w:rsidRPr="00804107" w:rsidRDefault="00D94093" w:rsidP="003361CE">
      <w:pPr>
        <w:pStyle w:val="Tekstpodstawowy"/>
        <w:numPr>
          <w:ilvl w:val="0"/>
          <w:numId w:val="8"/>
        </w:numPr>
        <w:suppressAutoHyphens/>
        <w:rPr>
          <w:sz w:val="22"/>
          <w:szCs w:val="22"/>
        </w:rPr>
      </w:pPr>
      <w:r w:rsidRPr="00804107">
        <w:rPr>
          <w:sz w:val="22"/>
          <w:szCs w:val="22"/>
        </w:rPr>
        <w:t>Wykonawca ponosi pełną odpowiedzialność za realizację części przedmiotu umowy, którą wykonuje przy pomocy podwykonawcy.</w:t>
      </w:r>
    </w:p>
    <w:p w14:paraId="00B4303D" w14:textId="77777777" w:rsidR="00E578B0" w:rsidRPr="00804107" w:rsidRDefault="00D94093" w:rsidP="00E578B0">
      <w:pPr>
        <w:pStyle w:val="Tekstpodstawowy"/>
        <w:numPr>
          <w:ilvl w:val="0"/>
          <w:numId w:val="8"/>
        </w:numPr>
        <w:suppressAutoHyphens/>
        <w:rPr>
          <w:sz w:val="22"/>
          <w:szCs w:val="22"/>
        </w:rPr>
      </w:pPr>
      <w:r w:rsidRPr="00804107">
        <w:rPr>
          <w:sz w:val="22"/>
          <w:szCs w:val="22"/>
        </w:rPr>
        <w:t>Wykonawca, na żądanie Zamawiającego, zobowiązany jest do zmiany podwykonawcy, jeżeli ten wykonuje usługę w</w:t>
      </w:r>
      <w:r w:rsidR="001420DC" w:rsidRPr="00804107">
        <w:rPr>
          <w:sz w:val="22"/>
          <w:szCs w:val="22"/>
          <w:lang w:val="pl-PL"/>
        </w:rPr>
        <w:t> </w:t>
      </w:r>
      <w:r w:rsidRPr="00804107">
        <w:rPr>
          <w:sz w:val="22"/>
          <w:szCs w:val="22"/>
        </w:rPr>
        <w:t>sposób wadliwy, niestaranny, niezgodny z umową lub właściwymi przepisami.</w:t>
      </w:r>
    </w:p>
    <w:p w14:paraId="1BAB49E3" w14:textId="77777777" w:rsidR="00EA4BD4" w:rsidRPr="00804107" w:rsidRDefault="00EA4BD4" w:rsidP="00211BD3">
      <w:pPr>
        <w:jc w:val="center"/>
        <w:rPr>
          <w:b/>
          <w:sz w:val="22"/>
          <w:szCs w:val="22"/>
        </w:rPr>
      </w:pPr>
    </w:p>
    <w:p w14:paraId="153E4603" w14:textId="77777777" w:rsidR="00752E89" w:rsidRPr="00804107" w:rsidRDefault="00CF5CE4" w:rsidP="00211BD3">
      <w:pPr>
        <w:jc w:val="center"/>
        <w:rPr>
          <w:b/>
          <w:sz w:val="22"/>
          <w:szCs w:val="22"/>
        </w:rPr>
      </w:pPr>
      <w:r w:rsidRPr="00804107">
        <w:rPr>
          <w:b/>
          <w:sz w:val="22"/>
          <w:szCs w:val="22"/>
        </w:rPr>
        <w:t>§ 6</w:t>
      </w:r>
    </w:p>
    <w:p w14:paraId="11109714" w14:textId="77777777" w:rsidR="00752E89" w:rsidRPr="00804107" w:rsidRDefault="00752E89" w:rsidP="00211BD3">
      <w:pPr>
        <w:jc w:val="center"/>
        <w:rPr>
          <w:b/>
          <w:sz w:val="22"/>
          <w:szCs w:val="22"/>
        </w:rPr>
      </w:pPr>
      <w:r w:rsidRPr="00804107">
        <w:rPr>
          <w:b/>
          <w:sz w:val="22"/>
          <w:szCs w:val="22"/>
        </w:rPr>
        <w:t>Wynagrodzenie</w:t>
      </w:r>
    </w:p>
    <w:p w14:paraId="44809C04" w14:textId="053D0725" w:rsidR="008E7D32" w:rsidRPr="00804107" w:rsidRDefault="008E7D32" w:rsidP="003361CE">
      <w:pPr>
        <w:pStyle w:val="Tekstpodstawowy"/>
        <w:numPr>
          <w:ilvl w:val="0"/>
          <w:numId w:val="4"/>
        </w:numPr>
        <w:rPr>
          <w:sz w:val="22"/>
          <w:szCs w:val="22"/>
        </w:rPr>
      </w:pPr>
      <w:r w:rsidRPr="00804107">
        <w:rPr>
          <w:sz w:val="22"/>
          <w:szCs w:val="22"/>
        </w:rPr>
        <w:t>Z tytułu realizacji przedmiotu umowy Wykonawca otrzyma wynagrodzenie w kwocie brutto ..............</w:t>
      </w:r>
      <w:r w:rsidR="002708C0" w:rsidRPr="00804107">
        <w:rPr>
          <w:sz w:val="22"/>
          <w:szCs w:val="22"/>
        </w:rPr>
        <w:t xml:space="preserve"> </w:t>
      </w:r>
      <w:r w:rsidRPr="00804107">
        <w:rPr>
          <w:sz w:val="22"/>
          <w:szCs w:val="22"/>
        </w:rPr>
        <w:t>zł (słownie: ……………………………..), obliczone na podstawie cen jednostkowych asorty</w:t>
      </w:r>
      <w:r w:rsidR="00B4732D" w:rsidRPr="00804107">
        <w:rPr>
          <w:sz w:val="22"/>
          <w:szCs w:val="22"/>
        </w:rPr>
        <w:t xml:space="preserve">mentu zawartego w załączniku nr </w:t>
      </w:r>
      <w:r w:rsidR="00004661" w:rsidRPr="00804107">
        <w:rPr>
          <w:sz w:val="22"/>
          <w:szCs w:val="22"/>
          <w:lang w:val="pl-PL"/>
        </w:rPr>
        <w:t>…</w:t>
      </w:r>
      <w:r w:rsidR="00DD0019" w:rsidRPr="00804107">
        <w:rPr>
          <w:i/>
          <w:sz w:val="22"/>
          <w:szCs w:val="22"/>
        </w:rPr>
        <w:t xml:space="preserve"> </w:t>
      </w:r>
      <w:r w:rsidR="00DD0019" w:rsidRPr="00804107">
        <w:rPr>
          <w:sz w:val="22"/>
          <w:szCs w:val="22"/>
        </w:rPr>
        <w:t>do niniejszej umowy</w:t>
      </w:r>
      <w:r w:rsidR="00460ECD">
        <w:rPr>
          <w:sz w:val="22"/>
          <w:szCs w:val="22"/>
        </w:rPr>
        <w:t>.</w:t>
      </w:r>
      <w:r w:rsidR="00460ECD">
        <w:rPr>
          <w:rStyle w:val="Odwoanieprzypisudolnego"/>
          <w:sz w:val="22"/>
          <w:szCs w:val="22"/>
        </w:rPr>
        <w:footnoteReference w:id="7"/>
      </w:r>
    </w:p>
    <w:p w14:paraId="14EE1B10" w14:textId="63A9DA57" w:rsidR="00D21744" w:rsidRPr="00804107" w:rsidRDefault="00D21744" w:rsidP="003361CE">
      <w:pPr>
        <w:numPr>
          <w:ilvl w:val="0"/>
          <w:numId w:val="4"/>
        </w:numPr>
        <w:tabs>
          <w:tab w:val="left" w:pos="566"/>
          <w:tab w:val="right" w:pos="8953"/>
        </w:tabs>
        <w:jc w:val="both"/>
        <w:rPr>
          <w:sz w:val="22"/>
          <w:szCs w:val="22"/>
        </w:rPr>
      </w:pPr>
      <w:r w:rsidRPr="00804107">
        <w:rPr>
          <w:spacing w:val="-4"/>
          <w:sz w:val="22"/>
          <w:szCs w:val="22"/>
        </w:rPr>
        <w:t>Wynagrodzenie</w:t>
      </w:r>
      <w:r w:rsidR="00783DD9" w:rsidRPr="00804107">
        <w:rPr>
          <w:spacing w:val="-4"/>
          <w:sz w:val="22"/>
          <w:szCs w:val="22"/>
        </w:rPr>
        <w:t>,</w:t>
      </w:r>
      <w:r w:rsidRPr="00804107">
        <w:rPr>
          <w:spacing w:val="-4"/>
          <w:sz w:val="22"/>
          <w:szCs w:val="22"/>
        </w:rPr>
        <w:t xml:space="preserve"> o którym mowa w ust. 1 niniejszego </w:t>
      </w:r>
      <w:r w:rsidRPr="00804107">
        <w:rPr>
          <w:snapToGrid w:val="0"/>
          <w:sz w:val="22"/>
          <w:szCs w:val="22"/>
        </w:rPr>
        <w:t>§</w:t>
      </w:r>
      <w:r w:rsidR="00783DD9" w:rsidRPr="00804107">
        <w:rPr>
          <w:snapToGrid w:val="0"/>
          <w:sz w:val="22"/>
          <w:szCs w:val="22"/>
        </w:rPr>
        <w:t>,</w:t>
      </w:r>
      <w:r w:rsidRPr="00804107">
        <w:rPr>
          <w:snapToGrid w:val="0"/>
          <w:sz w:val="22"/>
          <w:szCs w:val="22"/>
        </w:rPr>
        <w:t xml:space="preserve"> zgodnie z art. 3 ust. </w:t>
      </w:r>
      <w:r w:rsidR="00AE0720" w:rsidRPr="00804107">
        <w:rPr>
          <w:snapToGrid w:val="0"/>
          <w:sz w:val="22"/>
          <w:szCs w:val="22"/>
        </w:rPr>
        <w:t>2</w:t>
      </w:r>
      <w:r w:rsidRPr="00804107">
        <w:rPr>
          <w:snapToGrid w:val="0"/>
          <w:sz w:val="22"/>
          <w:szCs w:val="22"/>
        </w:rPr>
        <w:t xml:space="preserve"> ustawy z dnia </w:t>
      </w:r>
      <w:r w:rsidR="00AE0720" w:rsidRPr="00804107">
        <w:rPr>
          <w:snapToGrid w:val="0"/>
          <w:sz w:val="22"/>
          <w:szCs w:val="22"/>
        </w:rPr>
        <w:t>9</w:t>
      </w:r>
      <w:r w:rsidRPr="00804107">
        <w:rPr>
          <w:snapToGrid w:val="0"/>
          <w:sz w:val="22"/>
          <w:szCs w:val="22"/>
        </w:rPr>
        <w:t xml:space="preserve"> </w:t>
      </w:r>
      <w:r w:rsidR="00AE0720" w:rsidRPr="00804107">
        <w:rPr>
          <w:snapToGrid w:val="0"/>
          <w:sz w:val="22"/>
          <w:szCs w:val="22"/>
        </w:rPr>
        <w:t>maja 2014</w:t>
      </w:r>
      <w:r w:rsidR="007E519B" w:rsidRPr="00804107">
        <w:rPr>
          <w:snapToGrid w:val="0"/>
          <w:sz w:val="22"/>
          <w:szCs w:val="22"/>
        </w:rPr>
        <w:t xml:space="preserve"> </w:t>
      </w:r>
      <w:r w:rsidR="00AE0720" w:rsidRPr="00804107">
        <w:rPr>
          <w:snapToGrid w:val="0"/>
          <w:sz w:val="22"/>
          <w:szCs w:val="22"/>
        </w:rPr>
        <w:t>r. o</w:t>
      </w:r>
      <w:r w:rsidR="001420DC" w:rsidRPr="00804107">
        <w:rPr>
          <w:snapToGrid w:val="0"/>
          <w:sz w:val="22"/>
          <w:szCs w:val="22"/>
        </w:rPr>
        <w:t> </w:t>
      </w:r>
      <w:r w:rsidR="00AE0720" w:rsidRPr="00804107">
        <w:rPr>
          <w:snapToGrid w:val="0"/>
          <w:sz w:val="22"/>
          <w:szCs w:val="22"/>
        </w:rPr>
        <w:t>informowaniu o cenach towarów i usług (</w:t>
      </w:r>
      <w:r w:rsidR="00B47676" w:rsidRPr="00804107">
        <w:rPr>
          <w:snapToGrid w:val="0"/>
          <w:sz w:val="22"/>
          <w:szCs w:val="22"/>
        </w:rPr>
        <w:t>t</w:t>
      </w:r>
      <w:r w:rsidR="00891126">
        <w:rPr>
          <w:snapToGrid w:val="0"/>
          <w:sz w:val="22"/>
          <w:szCs w:val="22"/>
        </w:rPr>
        <w:t>.</w:t>
      </w:r>
      <w:r w:rsidR="00B47676" w:rsidRPr="00804107">
        <w:rPr>
          <w:snapToGrid w:val="0"/>
          <w:sz w:val="22"/>
          <w:szCs w:val="22"/>
        </w:rPr>
        <w:t xml:space="preserve"> j</w:t>
      </w:r>
      <w:r w:rsidR="00891126">
        <w:rPr>
          <w:snapToGrid w:val="0"/>
          <w:sz w:val="22"/>
          <w:szCs w:val="22"/>
        </w:rPr>
        <w:t>.</w:t>
      </w:r>
      <w:r w:rsidR="00B47676" w:rsidRPr="00804107">
        <w:rPr>
          <w:snapToGrid w:val="0"/>
          <w:sz w:val="22"/>
          <w:szCs w:val="22"/>
        </w:rPr>
        <w:t xml:space="preserve">: </w:t>
      </w:r>
      <w:r w:rsidR="00575A0F" w:rsidRPr="00804107">
        <w:rPr>
          <w:snapToGrid w:val="0"/>
          <w:sz w:val="22"/>
          <w:szCs w:val="22"/>
        </w:rPr>
        <w:t>D</w:t>
      </w:r>
      <w:r w:rsidR="00AE0720" w:rsidRPr="00804107">
        <w:rPr>
          <w:snapToGrid w:val="0"/>
          <w:sz w:val="22"/>
          <w:szCs w:val="22"/>
        </w:rPr>
        <w:t xml:space="preserve">z.U. z </w:t>
      </w:r>
      <w:r w:rsidR="00E6390E" w:rsidRPr="00804107">
        <w:rPr>
          <w:snapToGrid w:val="0"/>
          <w:sz w:val="22"/>
          <w:szCs w:val="22"/>
        </w:rPr>
        <w:t>20</w:t>
      </w:r>
      <w:r w:rsidR="00941769" w:rsidRPr="00804107">
        <w:rPr>
          <w:snapToGrid w:val="0"/>
          <w:sz w:val="22"/>
          <w:szCs w:val="22"/>
        </w:rPr>
        <w:t>23</w:t>
      </w:r>
      <w:r w:rsidR="00DE1299" w:rsidRPr="00804107">
        <w:rPr>
          <w:snapToGrid w:val="0"/>
          <w:sz w:val="22"/>
          <w:szCs w:val="22"/>
        </w:rPr>
        <w:t xml:space="preserve"> r.</w:t>
      </w:r>
      <w:r w:rsidR="00575A0F" w:rsidRPr="00804107">
        <w:rPr>
          <w:snapToGrid w:val="0"/>
          <w:sz w:val="22"/>
          <w:szCs w:val="22"/>
        </w:rPr>
        <w:t>,</w:t>
      </w:r>
      <w:r w:rsidR="00AE0720" w:rsidRPr="00804107">
        <w:rPr>
          <w:snapToGrid w:val="0"/>
          <w:sz w:val="22"/>
          <w:szCs w:val="22"/>
        </w:rPr>
        <w:t xml:space="preserve"> poz. </w:t>
      </w:r>
      <w:r w:rsidR="00941769" w:rsidRPr="00804107">
        <w:rPr>
          <w:snapToGrid w:val="0"/>
          <w:sz w:val="22"/>
          <w:szCs w:val="22"/>
        </w:rPr>
        <w:t>168 ze zm.</w:t>
      </w:r>
      <w:r w:rsidRPr="00804107">
        <w:rPr>
          <w:snapToGrid w:val="0"/>
          <w:sz w:val="22"/>
          <w:szCs w:val="22"/>
        </w:rPr>
        <w:t>)</w:t>
      </w:r>
      <w:r w:rsidR="00E462A7" w:rsidRPr="00804107">
        <w:rPr>
          <w:snapToGrid w:val="0"/>
          <w:sz w:val="22"/>
          <w:szCs w:val="22"/>
        </w:rPr>
        <w:t>,</w:t>
      </w:r>
      <w:r w:rsidRPr="00804107">
        <w:rPr>
          <w:snapToGrid w:val="0"/>
          <w:sz w:val="22"/>
          <w:szCs w:val="22"/>
        </w:rPr>
        <w:t xml:space="preserve"> uwzględnia podatek od towarów i usług oraz podatek akcyzowy, jeżeli na podstawie odrębnych przepisów sprzedaż towaru (usługi) podlega ww</w:t>
      </w:r>
      <w:r w:rsidR="002B2243" w:rsidRPr="00804107">
        <w:rPr>
          <w:snapToGrid w:val="0"/>
          <w:sz w:val="22"/>
          <w:szCs w:val="22"/>
        </w:rPr>
        <w:t>.</w:t>
      </w:r>
      <w:r w:rsidRPr="00804107">
        <w:rPr>
          <w:snapToGrid w:val="0"/>
          <w:sz w:val="22"/>
          <w:szCs w:val="22"/>
        </w:rPr>
        <w:t xml:space="preserve"> podatkom.</w:t>
      </w:r>
    </w:p>
    <w:p w14:paraId="0D90E944" w14:textId="77777777" w:rsidR="00DD059B" w:rsidRPr="00804107" w:rsidRDefault="00D21744" w:rsidP="003361CE">
      <w:pPr>
        <w:pStyle w:val="Tekstpodstawowy"/>
        <w:numPr>
          <w:ilvl w:val="0"/>
          <w:numId w:val="4"/>
        </w:numPr>
        <w:rPr>
          <w:sz w:val="22"/>
          <w:szCs w:val="22"/>
        </w:rPr>
      </w:pPr>
      <w:r w:rsidRPr="00804107">
        <w:rPr>
          <w:sz w:val="22"/>
          <w:szCs w:val="22"/>
        </w:rPr>
        <w:t>Ceny jednostkowe asorty</w:t>
      </w:r>
      <w:r w:rsidR="00BE6ED9" w:rsidRPr="00804107">
        <w:rPr>
          <w:sz w:val="22"/>
          <w:szCs w:val="22"/>
        </w:rPr>
        <w:t>mentu</w:t>
      </w:r>
      <w:r w:rsidR="00E462A7" w:rsidRPr="00804107">
        <w:rPr>
          <w:sz w:val="22"/>
          <w:szCs w:val="22"/>
        </w:rPr>
        <w:t>,</w:t>
      </w:r>
      <w:r w:rsidR="00BE6ED9" w:rsidRPr="00804107">
        <w:rPr>
          <w:sz w:val="22"/>
          <w:szCs w:val="22"/>
        </w:rPr>
        <w:t xml:space="preserve"> zawarte w załączniku nr</w:t>
      </w:r>
      <w:r w:rsidR="00004661" w:rsidRPr="00804107">
        <w:rPr>
          <w:sz w:val="22"/>
          <w:szCs w:val="22"/>
          <w:lang w:val="pl-PL"/>
        </w:rPr>
        <w:t xml:space="preserve"> </w:t>
      </w:r>
      <w:r w:rsidR="00D32D62">
        <w:rPr>
          <w:sz w:val="22"/>
          <w:szCs w:val="22"/>
          <w:lang w:val="pl-PL"/>
        </w:rPr>
        <w:t>….</w:t>
      </w:r>
      <w:r w:rsidR="00BD321B" w:rsidRPr="00804107">
        <w:rPr>
          <w:sz w:val="22"/>
          <w:szCs w:val="22"/>
          <w:lang w:val="pl-PL"/>
        </w:rPr>
        <w:t xml:space="preserve"> </w:t>
      </w:r>
      <w:r w:rsidRPr="00804107">
        <w:rPr>
          <w:sz w:val="22"/>
          <w:szCs w:val="22"/>
        </w:rPr>
        <w:t>do niniejszej umowy</w:t>
      </w:r>
      <w:r w:rsidR="00E462A7" w:rsidRPr="00804107">
        <w:rPr>
          <w:sz w:val="22"/>
          <w:szCs w:val="22"/>
        </w:rPr>
        <w:t>,</w:t>
      </w:r>
      <w:r w:rsidR="00DD059B" w:rsidRPr="00804107">
        <w:rPr>
          <w:sz w:val="22"/>
          <w:szCs w:val="22"/>
        </w:rPr>
        <w:t xml:space="preserve"> zawierają </w:t>
      </w:r>
      <w:r w:rsidRPr="00804107">
        <w:rPr>
          <w:sz w:val="22"/>
          <w:szCs w:val="22"/>
        </w:rPr>
        <w:t>w sobie</w:t>
      </w:r>
      <w:r w:rsidR="00DD059B" w:rsidRPr="00804107">
        <w:rPr>
          <w:sz w:val="22"/>
          <w:szCs w:val="22"/>
        </w:rPr>
        <w:t xml:space="preserve"> koszt</w:t>
      </w:r>
      <w:r w:rsidRPr="00804107">
        <w:rPr>
          <w:sz w:val="22"/>
          <w:szCs w:val="22"/>
        </w:rPr>
        <w:t>y</w:t>
      </w:r>
      <w:r w:rsidR="00DD059B" w:rsidRPr="00804107">
        <w:rPr>
          <w:sz w:val="22"/>
          <w:szCs w:val="22"/>
        </w:rPr>
        <w:t xml:space="preserve"> opakowania, transportu oraz rozładowania w siedzibie Zamawiającego oraz inne koszty niezbędne do </w:t>
      </w:r>
      <w:r w:rsidRPr="00804107">
        <w:rPr>
          <w:sz w:val="22"/>
          <w:szCs w:val="22"/>
        </w:rPr>
        <w:t xml:space="preserve">prawidłowej </w:t>
      </w:r>
      <w:r w:rsidR="00DD059B" w:rsidRPr="00804107">
        <w:rPr>
          <w:sz w:val="22"/>
          <w:szCs w:val="22"/>
        </w:rPr>
        <w:t xml:space="preserve">realizacji niniejszej umowy. </w:t>
      </w:r>
    </w:p>
    <w:p w14:paraId="0B518EE1" w14:textId="77777777" w:rsidR="006F1DCD" w:rsidRPr="00804107" w:rsidRDefault="006F1DCD" w:rsidP="00211BD3">
      <w:pPr>
        <w:jc w:val="center"/>
        <w:rPr>
          <w:b/>
          <w:sz w:val="22"/>
          <w:szCs w:val="22"/>
        </w:rPr>
      </w:pPr>
    </w:p>
    <w:p w14:paraId="52E2F18E" w14:textId="77777777" w:rsidR="007570D1" w:rsidRPr="00804107" w:rsidRDefault="007570D1" w:rsidP="007570D1">
      <w:pPr>
        <w:widowControl w:val="0"/>
        <w:tabs>
          <w:tab w:val="left" w:pos="284"/>
        </w:tabs>
        <w:ind w:left="284" w:hanging="284"/>
        <w:jc w:val="center"/>
        <w:rPr>
          <w:rFonts w:eastAsia="Calibri"/>
          <w:b/>
          <w:bCs/>
          <w:sz w:val="22"/>
          <w:szCs w:val="22"/>
        </w:rPr>
      </w:pPr>
      <w:r w:rsidRPr="00804107">
        <w:rPr>
          <w:rFonts w:eastAsia="Calibri"/>
          <w:b/>
          <w:bCs/>
          <w:sz w:val="22"/>
          <w:szCs w:val="22"/>
        </w:rPr>
        <w:t>§ 7</w:t>
      </w:r>
    </w:p>
    <w:p w14:paraId="6759A7AE" w14:textId="77777777" w:rsidR="007570D1" w:rsidRPr="00804107" w:rsidRDefault="007570D1" w:rsidP="007570D1">
      <w:pPr>
        <w:widowControl w:val="0"/>
        <w:tabs>
          <w:tab w:val="left" w:pos="284"/>
          <w:tab w:val="left" w:pos="426"/>
        </w:tabs>
        <w:ind w:left="284" w:hanging="284"/>
        <w:jc w:val="center"/>
        <w:rPr>
          <w:rFonts w:eastAsia="Calibri"/>
          <w:b/>
          <w:bCs/>
          <w:sz w:val="22"/>
          <w:szCs w:val="22"/>
        </w:rPr>
      </w:pPr>
      <w:r w:rsidRPr="00804107">
        <w:rPr>
          <w:rFonts w:eastAsia="Calibri"/>
          <w:b/>
          <w:bCs/>
          <w:sz w:val="22"/>
          <w:szCs w:val="22"/>
        </w:rPr>
        <w:t>Klauzula waloryzacyjna</w:t>
      </w:r>
    </w:p>
    <w:p w14:paraId="7582A8E8" w14:textId="77777777" w:rsidR="007570D1" w:rsidRPr="00804107" w:rsidRDefault="007570D1" w:rsidP="00795C18">
      <w:pPr>
        <w:widowControl w:val="0"/>
        <w:numPr>
          <w:ilvl w:val="3"/>
          <w:numId w:val="28"/>
        </w:numPr>
        <w:tabs>
          <w:tab w:val="left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804107">
        <w:rPr>
          <w:rFonts w:eastAsia="Calibri"/>
          <w:sz w:val="22"/>
          <w:szCs w:val="22"/>
        </w:rPr>
        <w:t xml:space="preserve">Wynagrodzenie, o którym mowa w § 6 ust. 1 niniejszej umowy, może zostać zwaloryzowane na wniosek strony, po spełnieniu przesłanek określonych w niniejszym §. </w:t>
      </w:r>
    </w:p>
    <w:p w14:paraId="3096BF4C" w14:textId="77777777" w:rsidR="007570D1" w:rsidRPr="00804107" w:rsidRDefault="007570D1" w:rsidP="00795C18">
      <w:pPr>
        <w:widowControl w:val="0"/>
        <w:numPr>
          <w:ilvl w:val="3"/>
          <w:numId w:val="28"/>
        </w:numPr>
        <w:tabs>
          <w:tab w:val="left" w:pos="284"/>
        </w:tabs>
        <w:ind w:left="284" w:hanging="284"/>
        <w:jc w:val="both"/>
        <w:rPr>
          <w:rFonts w:eastAsia="Calibri"/>
          <w:sz w:val="22"/>
          <w:szCs w:val="22"/>
        </w:rPr>
      </w:pPr>
      <w:r w:rsidRPr="00804107">
        <w:rPr>
          <w:rFonts w:eastAsia="Calibri"/>
          <w:sz w:val="22"/>
          <w:szCs w:val="22"/>
        </w:rPr>
        <w:t>Wniosek o waloryzację wynagrodzenia powinien zawierać, co najmniej:</w:t>
      </w:r>
    </w:p>
    <w:p w14:paraId="2235998F" w14:textId="77777777" w:rsidR="007570D1" w:rsidRPr="00804107" w:rsidRDefault="007570D1" w:rsidP="007570D1">
      <w:pPr>
        <w:widowControl w:val="0"/>
        <w:numPr>
          <w:ilvl w:val="2"/>
          <w:numId w:val="27"/>
        </w:numPr>
        <w:tabs>
          <w:tab w:val="left" w:pos="284"/>
          <w:tab w:val="left" w:pos="851"/>
        </w:tabs>
        <w:suppressAutoHyphens/>
        <w:ind w:left="851" w:hanging="567"/>
        <w:jc w:val="both"/>
        <w:rPr>
          <w:rFonts w:eastAsia="Calibri"/>
          <w:sz w:val="22"/>
          <w:szCs w:val="22"/>
        </w:rPr>
      </w:pPr>
      <w:r w:rsidRPr="00804107">
        <w:rPr>
          <w:rFonts w:eastAsia="Calibri"/>
          <w:sz w:val="22"/>
          <w:szCs w:val="22"/>
        </w:rPr>
        <w:t>zakres proponowanej zmiany, przy czym kwota waloryzacji, oszacowana zgodnie z zasadami opisanymi w niniejszych postanowieniach, zostanie pomniejszona o kwotę, o jaką wynagrodzenie Wykonawcy uległo podwyższeniu w myśl postanowień § 13 ust. 3,</w:t>
      </w:r>
    </w:p>
    <w:p w14:paraId="7D50B958" w14:textId="77777777" w:rsidR="007570D1" w:rsidRPr="00804107" w:rsidRDefault="007570D1" w:rsidP="007570D1">
      <w:pPr>
        <w:widowControl w:val="0"/>
        <w:numPr>
          <w:ilvl w:val="2"/>
          <w:numId w:val="27"/>
        </w:numPr>
        <w:tabs>
          <w:tab w:val="left" w:pos="284"/>
          <w:tab w:val="left" w:pos="851"/>
        </w:tabs>
        <w:suppressAutoHyphens/>
        <w:ind w:left="851" w:hanging="567"/>
        <w:jc w:val="both"/>
        <w:rPr>
          <w:rFonts w:eastAsia="Calibri"/>
          <w:sz w:val="22"/>
          <w:szCs w:val="22"/>
        </w:rPr>
      </w:pPr>
      <w:r w:rsidRPr="00804107">
        <w:rPr>
          <w:rFonts w:eastAsia="Calibri"/>
          <w:sz w:val="22"/>
          <w:szCs w:val="22"/>
        </w:rPr>
        <w:t xml:space="preserve">opis okoliczności faktycznych uzasadniających dokonanie zmiany, </w:t>
      </w:r>
    </w:p>
    <w:p w14:paraId="1CE3603A" w14:textId="77777777" w:rsidR="00795C18" w:rsidRPr="00804107" w:rsidRDefault="007570D1" w:rsidP="0081198B">
      <w:pPr>
        <w:widowControl w:val="0"/>
        <w:numPr>
          <w:ilvl w:val="2"/>
          <w:numId w:val="27"/>
        </w:numPr>
        <w:tabs>
          <w:tab w:val="left" w:pos="284"/>
          <w:tab w:val="left" w:pos="851"/>
        </w:tabs>
        <w:suppressAutoHyphens/>
        <w:ind w:left="851" w:hanging="567"/>
        <w:jc w:val="both"/>
        <w:rPr>
          <w:rFonts w:eastAsia="Calibri"/>
          <w:sz w:val="22"/>
          <w:szCs w:val="22"/>
        </w:rPr>
      </w:pPr>
      <w:r w:rsidRPr="00804107">
        <w:rPr>
          <w:rFonts w:eastAsia="Calibri"/>
          <w:sz w:val="22"/>
          <w:szCs w:val="22"/>
        </w:rPr>
        <w:t>informacje potwierdzające, że zostały spełnione okoliczności uzasadniające dokonanie zmiany Umowy,</w:t>
      </w:r>
    </w:p>
    <w:p w14:paraId="59EF6344" w14:textId="77777777" w:rsidR="007570D1" w:rsidRPr="00804107" w:rsidRDefault="007570D1" w:rsidP="0081198B">
      <w:pPr>
        <w:widowControl w:val="0"/>
        <w:numPr>
          <w:ilvl w:val="3"/>
          <w:numId w:val="30"/>
        </w:numPr>
        <w:tabs>
          <w:tab w:val="clear" w:pos="2520"/>
          <w:tab w:val="left" w:pos="284"/>
          <w:tab w:val="left" w:pos="851"/>
        </w:tabs>
        <w:suppressAutoHyphens/>
        <w:ind w:left="284" w:hanging="284"/>
        <w:jc w:val="both"/>
        <w:rPr>
          <w:rFonts w:eastAsia="Calibri"/>
          <w:sz w:val="22"/>
          <w:szCs w:val="22"/>
        </w:rPr>
      </w:pPr>
      <w:r w:rsidRPr="00804107">
        <w:rPr>
          <w:rFonts w:eastAsia="Calibri"/>
          <w:sz w:val="22"/>
          <w:szCs w:val="22"/>
        </w:rPr>
        <w:t xml:space="preserve">W przypadku złożenia wniosku o waloryzację wynagrodzenia, druga Strona jest zobowiązana w terminie 30 dni od dnia otrzymania wniosku do ustosunkowania się do niego w postaci wyrażenia zgody lub odmowy wyrażenia zgody na dokonanie waloryzacji. </w:t>
      </w:r>
    </w:p>
    <w:p w14:paraId="4FC00B82" w14:textId="77777777" w:rsidR="007570D1" w:rsidRPr="00804107" w:rsidRDefault="007570D1" w:rsidP="0081198B">
      <w:pPr>
        <w:widowControl w:val="0"/>
        <w:numPr>
          <w:ilvl w:val="3"/>
          <w:numId w:val="30"/>
        </w:numPr>
        <w:tabs>
          <w:tab w:val="clear" w:pos="2520"/>
          <w:tab w:val="left" w:pos="284"/>
          <w:tab w:val="left" w:pos="851"/>
        </w:tabs>
        <w:suppressAutoHyphens/>
        <w:ind w:left="284" w:hanging="284"/>
        <w:jc w:val="both"/>
        <w:rPr>
          <w:rFonts w:eastAsia="Calibri"/>
          <w:sz w:val="22"/>
          <w:szCs w:val="22"/>
        </w:rPr>
      </w:pPr>
      <w:r w:rsidRPr="00804107">
        <w:rPr>
          <w:rFonts w:eastAsia="Calibri"/>
          <w:sz w:val="22"/>
          <w:szCs w:val="22"/>
        </w:rPr>
        <w:t>Wynagrodzenie może ulec waloryzacji po raz pierwszy, nie wcześniej niż po upływie 6 miesięcy począwszy od dnia zawarcia umowy, a jeżeli umowa została zawarta po upływie 180 dni od dnia upływu terminu składania ofert, początkowym terminem ustalenia zmiany wynagrodzenia jest dzień otwarcia ofert.</w:t>
      </w:r>
    </w:p>
    <w:p w14:paraId="158651F8" w14:textId="77777777" w:rsidR="007570D1" w:rsidRPr="00804107" w:rsidRDefault="007570D1" w:rsidP="0081198B">
      <w:pPr>
        <w:widowControl w:val="0"/>
        <w:numPr>
          <w:ilvl w:val="3"/>
          <w:numId w:val="30"/>
        </w:numPr>
        <w:tabs>
          <w:tab w:val="clear" w:pos="2520"/>
          <w:tab w:val="left" w:pos="284"/>
          <w:tab w:val="left" w:pos="851"/>
        </w:tabs>
        <w:suppressAutoHyphens/>
        <w:ind w:left="284" w:hanging="284"/>
        <w:jc w:val="both"/>
        <w:rPr>
          <w:rFonts w:eastAsia="Calibri"/>
          <w:sz w:val="22"/>
          <w:szCs w:val="22"/>
        </w:rPr>
      </w:pPr>
      <w:r w:rsidRPr="00804107">
        <w:rPr>
          <w:rFonts w:eastAsia="Calibri"/>
          <w:sz w:val="22"/>
          <w:szCs w:val="22"/>
        </w:rPr>
        <w:t xml:space="preserve">Waloryzacja (wzrost/spadek) wynagrodzenia będzie obliczana w oparciu o wartość bezwzględną wskaźnika procentowego obliczonego jako różnica pomiędzy wskaźnikiem cen towarów i usług konsumpcyjnych ogłoszonym w komunikacie Prezesa Głównego Urzędu Statystycznego za </w:t>
      </w:r>
      <w:r w:rsidR="00DB5097" w:rsidRPr="00804107">
        <w:rPr>
          <w:rFonts w:eastAsia="Calibri"/>
          <w:sz w:val="22"/>
          <w:szCs w:val="22"/>
        </w:rPr>
        <w:t>kwartał</w:t>
      </w:r>
      <w:r w:rsidRPr="00804107">
        <w:rPr>
          <w:rFonts w:eastAsia="Calibri"/>
          <w:sz w:val="22"/>
          <w:szCs w:val="22"/>
        </w:rPr>
        <w:t xml:space="preserve"> złożenia wniosku o waloryzację, a wskaźnikiem cen towarów i usług konsumpcyjnych ogłoszonym w komunikacie Prezesa Głównego Urzędu Statystycznego obowiązującym na dzień zawarcia umowy oraz według zasad, o których mowa w ust. 9. Kolejna waloryzacja (wzrost/spadek) wynagrodzenia będzie obliczana w oparciu o wartość bezwzględną wskaźnika procentowego obliczonego jako różnica pomiędzy wskaźnikiem cen towarów i usług konsumpcyjnych ogłoszonym w komunikacie Prezesa GUS za </w:t>
      </w:r>
      <w:r w:rsidR="00DB5097" w:rsidRPr="00804107">
        <w:rPr>
          <w:rFonts w:eastAsia="Calibri"/>
          <w:sz w:val="22"/>
          <w:szCs w:val="22"/>
        </w:rPr>
        <w:t>kwartał</w:t>
      </w:r>
      <w:r w:rsidRPr="00804107">
        <w:rPr>
          <w:rFonts w:eastAsia="Calibri"/>
          <w:sz w:val="22"/>
          <w:szCs w:val="22"/>
        </w:rPr>
        <w:t xml:space="preserve"> zaakceptowanego uprzednio wniosku o waloryzację, a wskaźnikiem cen towarów i usług konsumpcyjnych ogłoszonym w komunikacie Prezesa GUS za </w:t>
      </w:r>
      <w:r w:rsidR="00DB5097" w:rsidRPr="00804107">
        <w:rPr>
          <w:rFonts w:eastAsia="Calibri"/>
          <w:sz w:val="22"/>
          <w:szCs w:val="22"/>
        </w:rPr>
        <w:t>kwartał</w:t>
      </w:r>
      <w:r w:rsidRPr="00804107">
        <w:rPr>
          <w:rFonts w:eastAsia="Calibri"/>
          <w:sz w:val="22"/>
          <w:szCs w:val="22"/>
        </w:rPr>
        <w:t xml:space="preserve"> złożenia kolejnego wniosku o waloryzację. </w:t>
      </w:r>
    </w:p>
    <w:p w14:paraId="5D036578" w14:textId="77777777" w:rsidR="007570D1" w:rsidRPr="00804107" w:rsidRDefault="007570D1" w:rsidP="0081198B">
      <w:pPr>
        <w:widowControl w:val="0"/>
        <w:numPr>
          <w:ilvl w:val="3"/>
          <w:numId w:val="30"/>
        </w:numPr>
        <w:tabs>
          <w:tab w:val="clear" w:pos="2520"/>
          <w:tab w:val="left" w:pos="284"/>
          <w:tab w:val="left" w:pos="851"/>
        </w:tabs>
        <w:suppressAutoHyphens/>
        <w:ind w:left="284" w:hanging="284"/>
        <w:jc w:val="both"/>
        <w:rPr>
          <w:rFonts w:eastAsia="Calibri"/>
          <w:sz w:val="22"/>
          <w:szCs w:val="22"/>
        </w:rPr>
      </w:pPr>
      <w:r w:rsidRPr="00804107">
        <w:rPr>
          <w:rFonts w:eastAsia="Calibri"/>
          <w:sz w:val="22"/>
          <w:szCs w:val="22"/>
        </w:rPr>
        <w:lastRenderedPageBreak/>
        <w:t xml:space="preserve">W przypadku dokonania waloryzacji, nowe stawki będą obowiązywać od terminu określonego </w:t>
      </w:r>
      <w:r w:rsidR="00DC6ECE">
        <w:rPr>
          <w:rFonts w:eastAsia="Calibri"/>
          <w:sz w:val="22"/>
          <w:szCs w:val="22"/>
        </w:rPr>
        <w:br/>
      </w:r>
      <w:r w:rsidRPr="00804107">
        <w:rPr>
          <w:rFonts w:eastAsia="Calibri"/>
          <w:sz w:val="22"/>
          <w:szCs w:val="22"/>
        </w:rPr>
        <w:t>w aneksie do umowy.</w:t>
      </w:r>
    </w:p>
    <w:p w14:paraId="66588648" w14:textId="77777777" w:rsidR="007570D1" w:rsidRPr="00804107" w:rsidRDefault="007570D1" w:rsidP="0081198B">
      <w:pPr>
        <w:widowControl w:val="0"/>
        <w:numPr>
          <w:ilvl w:val="3"/>
          <w:numId w:val="30"/>
        </w:numPr>
        <w:tabs>
          <w:tab w:val="clear" w:pos="2520"/>
          <w:tab w:val="left" w:pos="284"/>
          <w:tab w:val="left" w:pos="851"/>
        </w:tabs>
        <w:suppressAutoHyphens/>
        <w:ind w:left="284" w:hanging="284"/>
        <w:jc w:val="both"/>
        <w:rPr>
          <w:rFonts w:eastAsia="Calibri"/>
          <w:sz w:val="22"/>
          <w:szCs w:val="22"/>
        </w:rPr>
      </w:pPr>
      <w:r w:rsidRPr="00804107">
        <w:rPr>
          <w:rFonts w:eastAsia="Calibri"/>
          <w:sz w:val="22"/>
          <w:szCs w:val="22"/>
        </w:rPr>
        <w:t>Waloryzacja wynagrodzenia będzie mogła być dokonywana nie częściej niż raz na 6 miesięcy. Warunkiem dokonania waloryzacji jest złożenie wniosku przez Wykonawcę, przy czym Wykonawca nie może składać więcej niż jednego wniosku dotyczącego każdego, półrocznego okresu waloryzacji.</w:t>
      </w:r>
    </w:p>
    <w:p w14:paraId="6D246241" w14:textId="77777777" w:rsidR="007570D1" w:rsidRPr="00804107" w:rsidRDefault="007570D1" w:rsidP="0081198B">
      <w:pPr>
        <w:widowControl w:val="0"/>
        <w:numPr>
          <w:ilvl w:val="3"/>
          <w:numId w:val="30"/>
        </w:numPr>
        <w:tabs>
          <w:tab w:val="clear" w:pos="2520"/>
          <w:tab w:val="left" w:pos="284"/>
          <w:tab w:val="left" w:pos="851"/>
        </w:tabs>
        <w:suppressAutoHyphens/>
        <w:ind w:left="284" w:hanging="284"/>
        <w:jc w:val="both"/>
        <w:rPr>
          <w:rFonts w:eastAsia="Calibri"/>
          <w:sz w:val="22"/>
          <w:szCs w:val="22"/>
        </w:rPr>
      </w:pPr>
      <w:r w:rsidRPr="00804107">
        <w:rPr>
          <w:rFonts w:eastAsia="Calibri"/>
          <w:sz w:val="22"/>
          <w:szCs w:val="22"/>
        </w:rPr>
        <w:t xml:space="preserve">Maksymalny wzrost/spadek wartości umowy, dokonany w oparciu o niniejszą klauzulę waloryzacyjną nie może przekroczyć 15% wartości umowy brutto. </w:t>
      </w:r>
    </w:p>
    <w:p w14:paraId="27DA393F" w14:textId="77777777" w:rsidR="007570D1" w:rsidRPr="00804107" w:rsidRDefault="007570D1" w:rsidP="0081198B">
      <w:pPr>
        <w:widowControl w:val="0"/>
        <w:numPr>
          <w:ilvl w:val="3"/>
          <w:numId w:val="30"/>
        </w:numPr>
        <w:tabs>
          <w:tab w:val="clear" w:pos="2520"/>
          <w:tab w:val="left" w:pos="284"/>
          <w:tab w:val="left" w:pos="851"/>
        </w:tabs>
        <w:suppressAutoHyphens/>
        <w:ind w:left="284" w:hanging="284"/>
        <w:jc w:val="both"/>
        <w:rPr>
          <w:rFonts w:eastAsia="Calibri"/>
          <w:sz w:val="22"/>
          <w:szCs w:val="22"/>
        </w:rPr>
      </w:pPr>
      <w:r w:rsidRPr="00804107">
        <w:rPr>
          <w:rFonts w:eastAsia="Calibri"/>
          <w:sz w:val="22"/>
          <w:szCs w:val="22"/>
        </w:rPr>
        <w:t xml:space="preserve">Zmiana, o której mowa w niniejszym §, nie dokonuje się, w sytuacji gdy obliczony wg ust. 5 współczynnik wynosi mniej niż 2%. Jeśli wartość bezwzględna współczynnika, o którym mowa w zdaniu poprzedzającym, wynosi co najmniej 2%, wynagrodzenie zmienia się w następujący sposób: </w:t>
      </w:r>
    </w:p>
    <w:p w14:paraId="79D2F36F" w14:textId="77777777" w:rsidR="007570D1" w:rsidRPr="00804107" w:rsidRDefault="007570D1" w:rsidP="007570D1">
      <w:pPr>
        <w:widowControl w:val="0"/>
        <w:numPr>
          <w:ilvl w:val="0"/>
          <w:numId w:val="26"/>
        </w:numPr>
        <w:tabs>
          <w:tab w:val="left" w:pos="284"/>
          <w:tab w:val="left" w:pos="993"/>
        </w:tabs>
        <w:suppressAutoHyphens/>
        <w:ind w:left="284" w:firstLine="0"/>
        <w:jc w:val="both"/>
        <w:rPr>
          <w:rFonts w:eastAsia="Calibri"/>
          <w:sz w:val="22"/>
          <w:szCs w:val="22"/>
        </w:rPr>
      </w:pPr>
      <w:r w:rsidRPr="00804107">
        <w:rPr>
          <w:rFonts w:eastAsia="Calibri"/>
          <w:sz w:val="22"/>
          <w:szCs w:val="22"/>
        </w:rPr>
        <w:t>jeśli współczynnik jest dodatni (tj. potwierdza wzrost cen materiałów lub kosztów) wynagrodzenie ulega podwyższeniu o procent odpowiadający połowie wartości procentowej współczynnika,</w:t>
      </w:r>
    </w:p>
    <w:p w14:paraId="2CD1E974" w14:textId="77777777" w:rsidR="0081198B" w:rsidRPr="00804107" w:rsidRDefault="007570D1" w:rsidP="0081198B">
      <w:pPr>
        <w:widowControl w:val="0"/>
        <w:numPr>
          <w:ilvl w:val="0"/>
          <w:numId w:val="26"/>
        </w:numPr>
        <w:tabs>
          <w:tab w:val="left" w:pos="284"/>
          <w:tab w:val="left" w:pos="993"/>
        </w:tabs>
        <w:suppressAutoHyphens/>
        <w:ind w:left="284" w:firstLine="0"/>
        <w:jc w:val="both"/>
        <w:rPr>
          <w:rFonts w:eastAsia="Calibri"/>
          <w:sz w:val="22"/>
          <w:szCs w:val="22"/>
        </w:rPr>
      </w:pPr>
      <w:r w:rsidRPr="00804107">
        <w:rPr>
          <w:rFonts w:eastAsia="Calibri"/>
          <w:sz w:val="22"/>
          <w:szCs w:val="22"/>
        </w:rPr>
        <w:t>jeśli współczynnik jest ujemny (tj. potwierdza spadek cen materiałów lub kosztów) wynagrodzenie ulega obniżeniu o procent odpowiadający połowie wartości procentowej współczynnika.</w:t>
      </w:r>
    </w:p>
    <w:p w14:paraId="0BF5D1FF" w14:textId="77777777" w:rsidR="007570D1" w:rsidRPr="00804107" w:rsidRDefault="007570D1" w:rsidP="0081198B">
      <w:pPr>
        <w:widowControl w:val="0"/>
        <w:numPr>
          <w:ilvl w:val="0"/>
          <w:numId w:val="35"/>
        </w:numPr>
        <w:tabs>
          <w:tab w:val="left" w:pos="142"/>
        </w:tabs>
        <w:suppressAutoHyphens/>
        <w:ind w:left="284" w:hanging="284"/>
        <w:jc w:val="both"/>
        <w:rPr>
          <w:rFonts w:eastAsia="Calibri"/>
          <w:sz w:val="22"/>
          <w:szCs w:val="22"/>
        </w:rPr>
      </w:pPr>
      <w:r w:rsidRPr="00804107">
        <w:rPr>
          <w:rFonts w:eastAsia="Calibri"/>
          <w:sz w:val="22"/>
          <w:szCs w:val="22"/>
        </w:rPr>
        <w:t>Zmiana, o której mowa w niniejszym §, wymaga zawarcia aneksu w formie pisemnej pod rygorem nieważności. Treść aneksu podlega weryfikacji przez osobę/komórkę merytoryczną nadzorującą umowę ze strony Zamawiającego.</w:t>
      </w:r>
    </w:p>
    <w:p w14:paraId="7085E8B8" w14:textId="77777777" w:rsidR="007570D1" w:rsidRPr="00804107" w:rsidRDefault="007570D1" w:rsidP="0081198B">
      <w:pPr>
        <w:widowControl w:val="0"/>
        <w:numPr>
          <w:ilvl w:val="0"/>
          <w:numId w:val="35"/>
        </w:numPr>
        <w:tabs>
          <w:tab w:val="left" w:pos="284"/>
          <w:tab w:val="left" w:pos="993"/>
        </w:tabs>
        <w:suppressAutoHyphens/>
        <w:ind w:left="284" w:hanging="284"/>
        <w:jc w:val="both"/>
        <w:rPr>
          <w:rFonts w:eastAsia="Calibri"/>
          <w:sz w:val="22"/>
          <w:szCs w:val="22"/>
        </w:rPr>
      </w:pPr>
      <w:bookmarkStart w:id="4" w:name="_Hlk122427863"/>
      <w:r w:rsidRPr="00804107">
        <w:rPr>
          <w:rFonts w:eastAsia="Calibri"/>
          <w:sz w:val="22"/>
          <w:szCs w:val="22"/>
        </w:rPr>
        <w:t>Wykonawca, którego wynagrodzenie zostało zmienione zgodnie z postanowieniami powyżej, zobowiązany jest do zmiany wynagrodzenia przysługującego podwykonawcy</w:t>
      </w:r>
      <w:r w:rsidR="00795C18" w:rsidRPr="00804107">
        <w:rPr>
          <w:rFonts w:eastAsia="Calibri"/>
          <w:sz w:val="22"/>
          <w:szCs w:val="22"/>
        </w:rPr>
        <w:t xml:space="preserve"> z którym zawarł umowę</w:t>
      </w:r>
      <w:r w:rsidR="0081198B" w:rsidRPr="00804107">
        <w:rPr>
          <w:rFonts w:eastAsia="Calibri"/>
          <w:sz w:val="22"/>
          <w:szCs w:val="22"/>
        </w:rPr>
        <w:t>,</w:t>
      </w:r>
      <w:r w:rsidR="00795C18" w:rsidRPr="00804107">
        <w:rPr>
          <w:rFonts w:eastAsia="Calibri"/>
          <w:sz w:val="22"/>
          <w:szCs w:val="22"/>
        </w:rPr>
        <w:t xml:space="preserve"> w zakresie odpowiadającym zmianom cen materiałów lub kosztów dotyczących zobowiązania podwykonawcy</w:t>
      </w:r>
      <w:r w:rsidRPr="00804107">
        <w:rPr>
          <w:rFonts w:eastAsia="Calibri"/>
          <w:sz w:val="22"/>
          <w:szCs w:val="22"/>
        </w:rPr>
        <w:t xml:space="preserve">, </w:t>
      </w:r>
      <w:r w:rsidR="00795C18" w:rsidRPr="00804107">
        <w:rPr>
          <w:rFonts w:eastAsia="Calibri"/>
          <w:sz w:val="22"/>
          <w:szCs w:val="22"/>
        </w:rPr>
        <w:t>jeżeli przedmiotem umowy są roboty budowlane, dostawy lub usługi</w:t>
      </w:r>
      <w:r w:rsidRPr="00804107">
        <w:rPr>
          <w:rFonts w:eastAsia="Calibri"/>
          <w:sz w:val="22"/>
          <w:szCs w:val="22"/>
        </w:rPr>
        <w:t xml:space="preserve">, </w:t>
      </w:r>
      <w:r w:rsidR="0081198B" w:rsidRPr="00804107">
        <w:rPr>
          <w:rFonts w:eastAsia="Calibri"/>
          <w:sz w:val="22"/>
          <w:szCs w:val="22"/>
        </w:rPr>
        <w:t xml:space="preserve">oraz </w:t>
      </w:r>
      <w:r w:rsidRPr="00804107">
        <w:rPr>
          <w:rFonts w:eastAsia="Calibri"/>
          <w:sz w:val="22"/>
          <w:szCs w:val="22"/>
        </w:rPr>
        <w:t>okres obowiązywania umowy przekracza 6 miesięcy.</w:t>
      </w:r>
      <w:bookmarkEnd w:id="4"/>
    </w:p>
    <w:p w14:paraId="5C3DC6D0" w14:textId="77777777" w:rsidR="007570D1" w:rsidRPr="00804107" w:rsidRDefault="007570D1" w:rsidP="001420DC">
      <w:pPr>
        <w:rPr>
          <w:b/>
          <w:sz w:val="22"/>
          <w:szCs w:val="22"/>
        </w:rPr>
      </w:pPr>
    </w:p>
    <w:p w14:paraId="49011006" w14:textId="77777777" w:rsidR="00752E89" w:rsidRPr="00804107" w:rsidRDefault="00002EE7" w:rsidP="00211BD3">
      <w:pPr>
        <w:jc w:val="center"/>
        <w:rPr>
          <w:b/>
          <w:sz w:val="22"/>
          <w:szCs w:val="22"/>
        </w:rPr>
      </w:pPr>
      <w:r w:rsidRPr="00804107">
        <w:rPr>
          <w:b/>
          <w:sz w:val="22"/>
          <w:szCs w:val="22"/>
        </w:rPr>
        <w:t xml:space="preserve">§ </w:t>
      </w:r>
      <w:r w:rsidR="007570D1" w:rsidRPr="00804107">
        <w:rPr>
          <w:b/>
          <w:sz w:val="22"/>
          <w:szCs w:val="22"/>
        </w:rPr>
        <w:t>8</w:t>
      </w:r>
    </w:p>
    <w:p w14:paraId="48D096B0" w14:textId="77777777" w:rsidR="00AC4ACF" w:rsidRPr="00804107" w:rsidRDefault="00752E89" w:rsidP="00211BD3">
      <w:pPr>
        <w:jc w:val="center"/>
        <w:rPr>
          <w:b/>
          <w:sz w:val="22"/>
          <w:szCs w:val="22"/>
        </w:rPr>
      </w:pPr>
      <w:r w:rsidRPr="00804107">
        <w:rPr>
          <w:b/>
          <w:sz w:val="22"/>
          <w:szCs w:val="22"/>
        </w:rPr>
        <w:t>Płatności</w:t>
      </w:r>
    </w:p>
    <w:p w14:paraId="0531B5FB" w14:textId="77777777" w:rsidR="00F577A7" w:rsidRPr="000723E0" w:rsidRDefault="00F577A7" w:rsidP="00F577A7">
      <w:pPr>
        <w:pStyle w:val="Tekstpodstawowy"/>
        <w:numPr>
          <w:ilvl w:val="0"/>
          <w:numId w:val="3"/>
        </w:numPr>
        <w:tabs>
          <w:tab w:val="left" w:pos="284"/>
        </w:tabs>
        <w:ind w:left="284" w:hanging="284"/>
        <w:rPr>
          <w:sz w:val="22"/>
          <w:szCs w:val="22"/>
        </w:rPr>
      </w:pPr>
      <w:r w:rsidRPr="000723E0">
        <w:rPr>
          <w:spacing w:val="-2"/>
          <w:sz w:val="22"/>
          <w:szCs w:val="22"/>
        </w:rPr>
        <w:t>Wykonawca wystawi fakturę VAT za realizację zamówienia wraz z załączonym potwierdzeniem</w:t>
      </w:r>
      <w:r w:rsidRPr="000723E0">
        <w:rPr>
          <w:sz w:val="22"/>
          <w:szCs w:val="22"/>
        </w:rPr>
        <w:t xml:space="preserve"> </w:t>
      </w:r>
      <w:r w:rsidRPr="000723E0">
        <w:rPr>
          <w:spacing w:val="-6"/>
          <w:sz w:val="22"/>
          <w:szCs w:val="22"/>
        </w:rPr>
        <w:t xml:space="preserve">realizacji dostawy. </w:t>
      </w:r>
    </w:p>
    <w:p w14:paraId="5F1F2211" w14:textId="77777777" w:rsidR="00F577A7" w:rsidRPr="00ED361C" w:rsidRDefault="00F577A7" w:rsidP="00F577A7">
      <w:pPr>
        <w:numPr>
          <w:ilvl w:val="0"/>
          <w:numId w:val="3"/>
        </w:numPr>
        <w:tabs>
          <w:tab w:val="left" w:pos="284"/>
        </w:tabs>
        <w:suppressAutoHyphens/>
        <w:ind w:left="284" w:hanging="284"/>
        <w:jc w:val="both"/>
        <w:rPr>
          <w:snapToGrid w:val="0"/>
          <w:spacing w:val="-6"/>
          <w:sz w:val="22"/>
          <w:szCs w:val="22"/>
          <w:lang w:val="x-none" w:eastAsia="x-none"/>
        </w:rPr>
      </w:pPr>
      <w:r w:rsidRPr="00ED361C">
        <w:rPr>
          <w:snapToGrid w:val="0"/>
          <w:spacing w:val="-6"/>
          <w:sz w:val="22"/>
          <w:szCs w:val="22"/>
          <w:lang w:val="x-none" w:eastAsia="x-none"/>
        </w:rPr>
        <w:t>Zapłata należności dokonywana będzie przelewem na konto bankowe Wykonawcy wskazane w fakturze VAT w terminie</w:t>
      </w:r>
      <w:r w:rsidRPr="00ED361C">
        <w:rPr>
          <w:b/>
          <w:bCs/>
          <w:snapToGrid w:val="0"/>
          <w:spacing w:val="-6"/>
          <w:sz w:val="22"/>
          <w:szCs w:val="22"/>
          <w:lang w:eastAsia="x-none"/>
        </w:rPr>
        <w:t xml:space="preserve"> …………….</w:t>
      </w:r>
      <w:r w:rsidRPr="00ED361C">
        <w:rPr>
          <w:b/>
          <w:bCs/>
          <w:snapToGrid w:val="0"/>
          <w:spacing w:val="-6"/>
          <w:sz w:val="22"/>
          <w:szCs w:val="22"/>
          <w:lang w:val="x-none" w:eastAsia="x-none"/>
        </w:rPr>
        <w:t xml:space="preserve"> dni kalendarzowych</w:t>
      </w:r>
      <w:r w:rsidRPr="00ED361C">
        <w:rPr>
          <w:snapToGrid w:val="0"/>
          <w:spacing w:val="-6"/>
          <w:sz w:val="22"/>
          <w:szCs w:val="22"/>
          <w:lang w:val="x-none" w:eastAsia="x-none"/>
        </w:rPr>
        <w:t xml:space="preserve"> od daty doręczenia prawidłowo wystawionej faktury VAT do siedziby Zamawiającego. Za</w:t>
      </w:r>
      <w:r w:rsidRPr="00ED361C">
        <w:rPr>
          <w:snapToGrid w:val="0"/>
          <w:spacing w:val="-6"/>
          <w:sz w:val="22"/>
          <w:szCs w:val="22"/>
          <w:lang w:eastAsia="x-none"/>
        </w:rPr>
        <w:t> </w:t>
      </w:r>
      <w:r w:rsidRPr="00ED361C">
        <w:rPr>
          <w:snapToGrid w:val="0"/>
          <w:spacing w:val="-6"/>
          <w:sz w:val="22"/>
          <w:szCs w:val="22"/>
          <w:lang w:val="x-none" w:eastAsia="x-none"/>
        </w:rPr>
        <w:t xml:space="preserve">datę doręczenia uważa się datę wpływu faktury w formie elektronicznej na wskazany adres e-mail </w:t>
      </w:r>
      <w:hyperlink r:id="rId11" w:history="1">
        <w:r w:rsidRPr="00ED361C">
          <w:rPr>
            <w:rStyle w:val="Hipercze"/>
            <w:sz w:val="22"/>
            <w:szCs w:val="22"/>
            <w:lang w:val="x-none" w:eastAsia="x-none"/>
          </w:rPr>
          <w:t>faktura@wszzkielce.pl</w:t>
        </w:r>
      </w:hyperlink>
      <w:r w:rsidRPr="00ED361C">
        <w:rPr>
          <w:sz w:val="22"/>
          <w:szCs w:val="22"/>
          <w:lang w:val="x-none" w:eastAsia="x-none"/>
        </w:rPr>
        <w:t xml:space="preserve"> Zamawiającego </w:t>
      </w:r>
      <w:r w:rsidRPr="00ED361C">
        <w:rPr>
          <w:snapToGrid w:val="0"/>
          <w:spacing w:val="-6"/>
          <w:sz w:val="22"/>
          <w:szCs w:val="22"/>
          <w:lang w:val="x-none" w:eastAsia="x-none"/>
        </w:rPr>
        <w:t>lub w przypadku ustrukturyzowanych faktur elektronicznych na „Platformę”.</w:t>
      </w:r>
    </w:p>
    <w:p w14:paraId="486AD5BE" w14:textId="70E6B8A5" w:rsidR="00F577A7" w:rsidRPr="00393428" w:rsidRDefault="00F577A7" w:rsidP="00F577A7">
      <w:pPr>
        <w:pStyle w:val="Tekstpodstawowy"/>
        <w:numPr>
          <w:ilvl w:val="0"/>
          <w:numId w:val="3"/>
        </w:numPr>
        <w:tabs>
          <w:tab w:val="left" w:pos="284"/>
          <w:tab w:val="num" w:pos="360"/>
        </w:tabs>
        <w:ind w:left="284" w:hanging="284"/>
        <w:rPr>
          <w:sz w:val="22"/>
          <w:szCs w:val="22"/>
        </w:rPr>
      </w:pPr>
      <w:r w:rsidRPr="00393428">
        <w:rPr>
          <w:sz w:val="22"/>
          <w:szCs w:val="22"/>
        </w:rPr>
        <w:t xml:space="preserve">Wykonawca zgodnie z art. 4 ust. 2 ustawy z dnia 9 listopada 2018 r. o elektronicznym fakturowaniu </w:t>
      </w:r>
      <w:r>
        <w:rPr>
          <w:sz w:val="22"/>
          <w:szCs w:val="22"/>
        </w:rPr>
        <w:br/>
      </w:r>
      <w:r w:rsidRPr="00393428">
        <w:rPr>
          <w:sz w:val="22"/>
          <w:szCs w:val="22"/>
        </w:rPr>
        <w:t>w zamówieniach publicznych, koncesjach na roboty budowlane lub usługi oraz partnerstwie publiczno - prywatnym (</w:t>
      </w:r>
      <w:r w:rsidR="000110FD">
        <w:rPr>
          <w:sz w:val="22"/>
          <w:szCs w:val="22"/>
        </w:rPr>
        <w:t xml:space="preserve">t. j. </w:t>
      </w:r>
      <w:r w:rsidRPr="00393428">
        <w:rPr>
          <w:sz w:val="22"/>
          <w:szCs w:val="22"/>
        </w:rPr>
        <w:t xml:space="preserve">Dz. U. 2021, poz. 1666), może wysyłać Zamawiającemu ustrukturyzowane faktury elektroniczne za pośrednictwem „Platformy”, a Zamawiający w myśl art. 4 ust. 1 ustawy zobowiązany jest do odbierania od Wykonawcy ustrukturyzowanych faktur elektronicznych przesłanych za pośrednictwem „Platformy” lub w formie elektronicznej na adres e-mail Zamawiającego </w:t>
      </w:r>
      <w:hyperlink r:id="rId12" w:history="1">
        <w:r w:rsidRPr="00393428">
          <w:rPr>
            <w:rStyle w:val="Hipercze"/>
            <w:sz w:val="22"/>
            <w:szCs w:val="22"/>
          </w:rPr>
          <w:t>faktura@wszzkielce.pl</w:t>
        </w:r>
      </w:hyperlink>
      <w:r>
        <w:rPr>
          <w:sz w:val="22"/>
          <w:szCs w:val="22"/>
        </w:rPr>
        <w:t>.</w:t>
      </w:r>
    </w:p>
    <w:p w14:paraId="6DEB10EF" w14:textId="5A737886" w:rsidR="0017188F" w:rsidRPr="000368E7" w:rsidRDefault="00F577A7" w:rsidP="000368E7">
      <w:pPr>
        <w:numPr>
          <w:ilvl w:val="0"/>
          <w:numId w:val="3"/>
        </w:numPr>
        <w:tabs>
          <w:tab w:val="left" w:pos="284"/>
          <w:tab w:val="num" w:pos="360"/>
        </w:tabs>
        <w:ind w:left="284" w:hanging="284"/>
        <w:jc w:val="both"/>
        <w:rPr>
          <w:sz w:val="22"/>
          <w:szCs w:val="22"/>
        </w:rPr>
      </w:pPr>
      <w:r w:rsidRPr="000723E0">
        <w:rPr>
          <w:sz w:val="22"/>
          <w:szCs w:val="22"/>
        </w:rPr>
        <w:t xml:space="preserve">Wykonawca nie może dokonywać przelewu (cesji) wierzytelności przypadającej mu w stosunku do Zamawiającego na rzecz osób trzecich bez uzyskania uprzedniej zgody, podmiotu tworzącego Zamawiającego oraz po wyrażeniu zgody Zamawiającego, w formie pisemnej pod rygorem nieważności. Czynność prawna mająca na celu zmianę wierzyciela może nastąpić wyłącznie w trybie określonym przepisami ustawy z dnia 15 kwietnia 2011 r. o działalności leczniczej. </w:t>
      </w:r>
    </w:p>
    <w:p w14:paraId="4428384F" w14:textId="77777777" w:rsidR="00F577A7" w:rsidRPr="005566B8" w:rsidRDefault="00F577A7" w:rsidP="00F577A7">
      <w:pPr>
        <w:widowControl w:val="0"/>
        <w:numPr>
          <w:ilvl w:val="0"/>
          <w:numId w:val="3"/>
        </w:numPr>
        <w:tabs>
          <w:tab w:val="left" w:pos="284"/>
          <w:tab w:val="num" w:pos="360"/>
        </w:tabs>
        <w:suppressAutoHyphens/>
        <w:ind w:left="284" w:hanging="284"/>
        <w:jc w:val="both"/>
        <w:rPr>
          <w:b/>
          <w:bCs/>
          <w:sz w:val="22"/>
          <w:szCs w:val="22"/>
          <w:lang w:val="x-none" w:eastAsia="x-none"/>
        </w:rPr>
      </w:pPr>
      <w:r w:rsidRPr="005566B8">
        <w:rPr>
          <w:spacing w:val="-4"/>
          <w:sz w:val="22"/>
          <w:szCs w:val="22"/>
          <w:lang w:val="x-none" w:eastAsia="x-none"/>
        </w:rPr>
        <w:t xml:space="preserve">W wystawionych fakturach Zamawiający oznaczony będzie jako: </w:t>
      </w:r>
      <w:r w:rsidRPr="005566B8">
        <w:rPr>
          <w:b/>
          <w:bCs/>
          <w:spacing w:val="-4"/>
          <w:sz w:val="22"/>
          <w:szCs w:val="22"/>
          <w:lang w:val="x-none" w:eastAsia="x-none"/>
        </w:rPr>
        <w:t xml:space="preserve">Wojewódzki Szpital Zespolony </w:t>
      </w:r>
      <w:r>
        <w:rPr>
          <w:b/>
          <w:bCs/>
          <w:spacing w:val="-4"/>
          <w:sz w:val="22"/>
          <w:szCs w:val="22"/>
          <w:lang w:val="x-none" w:eastAsia="x-none"/>
        </w:rPr>
        <w:br/>
      </w:r>
      <w:r w:rsidRPr="005566B8">
        <w:rPr>
          <w:b/>
          <w:bCs/>
          <w:spacing w:val="-4"/>
          <w:sz w:val="22"/>
          <w:szCs w:val="22"/>
          <w:lang w:val="x-none" w:eastAsia="x-none"/>
        </w:rPr>
        <w:t>w Kielcach, ul. Grunwaldzka 45</w:t>
      </w:r>
      <w:r w:rsidRPr="005566B8">
        <w:rPr>
          <w:b/>
          <w:bCs/>
          <w:spacing w:val="-4"/>
          <w:sz w:val="22"/>
          <w:szCs w:val="22"/>
          <w:lang w:eastAsia="x-none"/>
        </w:rPr>
        <w:t xml:space="preserve">, </w:t>
      </w:r>
      <w:r w:rsidRPr="005566B8">
        <w:rPr>
          <w:b/>
          <w:bCs/>
          <w:spacing w:val="-4"/>
          <w:sz w:val="22"/>
          <w:szCs w:val="22"/>
          <w:lang w:val="x-none" w:eastAsia="x-none"/>
        </w:rPr>
        <w:t xml:space="preserve">25-736 Kielce, NIP 959-12-91-292, </w:t>
      </w:r>
      <w:r w:rsidRPr="005566B8">
        <w:rPr>
          <w:b/>
          <w:bCs/>
          <w:spacing w:val="-4"/>
          <w:sz w:val="22"/>
          <w:szCs w:val="22"/>
          <w:lang w:eastAsia="x-none"/>
        </w:rPr>
        <w:t>nr umowy</w:t>
      </w:r>
      <w:r>
        <w:rPr>
          <w:b/>
          <w:bCs/>
          <w:spacing w:val="-4"/>
          <w:sz w:val="22"/>
          <w:szCs w:val="22"/>
          <w:lang w:eastAsia="x-none"/>
        </w:rPr>
        <w:t>.</w:t>
      </w:r>
    </w:p>
    <w:p w14:paraId="1925CA8A" w14:textId="77777777" w:rsidR="000368E7" w:rsidRDefault="000368E7" w:rsidP="0045193C">
      <w:pPr>
        <w:rPr>
          <w:b/>
          <w:sz w:val="22"/>
          <w:szCs w:val="22"/>
        </w:rPr>
      </w:pPr>
    </w:p>
    <w:p w14:paraId="1770A6FA" w14:textId="46612DC5" w:rsidR="00752E89" w:rsidRPr="00804107" w:rsidRDefault="00002EE7" w:rsidP="00211BD3">
      <w:pPr>
        <w:jc w:val="center"/>
        <w:rPr>
          <w:b/>
          <w:sz w:val="22"/>
          <w:szCs w:val="22"/>
        </w:rPr>
      </w:pPr>
      <w:r w:rsidRPr="00804107">
        <w:rPr>
          <w:b/>
          <w:sz w:val="22"/>
          <w:szCs w:val="22"/>
        </w:rPr>
        <w:t xml:space="preserve">§ </w:t>
      </w:r>
      <w:r w:rsidR="007570D1" w:rsidRPr="00804107">
        <w:rPr>
          <w:b/>
          <w:sz w:val="22"/>
          <w:szCs w:val="22"/>
        </w:rPr>
        <w:t>9</w:t>
      </w:r>
    </w:p>
    <w:p w14:paraId="57C27393" w14:textId="77777777" w:rsidR="00752E89" w:rsidRPr="00804107" w:rsidRDefault="00752E89" w:rsidP="00211BD3">
      <w:pPr>
        <w:jc w:val="center"/>
        <w:rPr>
          <w:b/>
          <w:sz w:val="22"/>
          <w:szCs w:val="22"/>
        </w:rPr>
      </w:pPr>
      <w:r w:rsidRPr="00804107">
        <w:rPr>
          <w:b/>
          <w:sz w:val="22"/>
          <w:szCs w:val="22"/>
        </w:rPr>
        <w:t>Rękojmia za wady, gwarancja jakości</w:t>
      </w:r>
    </w:p>
    <w:p w14:paraId="59D8B56D" w14:textId="6BD92D5A" w:rsidR="00D745B7" w:rsidRPr="00804107" w:rsidRDefault="00D745B7" w:rsidP="003361CE">
      <w:pPr>
        <w:numPr>
          <w:ilvl w:val="0"/>
          <w:numId w:val="1"/>
        </w:numPr>
        <w:tabs>
          <w:tab w:val="clear" w:pos="705"/>
        </w:tabs>
        <w:ind w:left="426" w:hanging="426"/>
        <w:jc w:val="both"/>
        <w:rPr>
          <w:spacing w:val="-2"/>
          <w:sz w:val="22"/>
          <w:szCs w:val="22"/>
        </w:rPr>
      </w:pPr>
      <w:r w:rsidRPr="00804107">
        <w:rPr>
          <w:spacing w:val="-2"/>
          <w:sz w:val="22"/>
          <w:szCs w:val="22"/>
        </w:rPr>
        <w:t xml:space="preserve">Na dostarczony towar Wykonawca udziela Zamawiającemu gwarancji na okres zgodnie z obowiązującą gwarancją producenta, jednakże nie krótszy niż wskazany okres przydatności do użycia o którym mowa w </w:t>
      </w:r>
      <w:r w:rsidRPr="00804107">
        <w:rPr>
          <w:sz w:val="22"/>
          <w:szCs w:val="22"/>
        </w:rPr>
        <w:t xml:space="preserve">§ 3 ust. </w:t>
      </w:r>
      <w:r w:rsidR="00025FF3">
        <w:rPr>
          <w:sz w:val="22"/>
          <w:szCs w:val="22"/>
        </w:rPr>
        <w:t>2</w:t>
      </w:r>
      <w:r w:rsidRPr="00804107">
        <w:rPr>
          <w:sz w:val="22"/>
          <w:szCs w:val="22"/>
        </w:rPr>
        <w:t>.</w:t>
      </w:r>
    </w:p>
    <w:p w14:paraId="69B50D6F" w14:textId="4CD9C96E" w:rsidR="005417E7" w:rsidRPr="00804107" w:rsidRDefault="005417E7" w:rsidP="003361CE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804107">
        <w:rPr>
          <w:spacing w:val="-8"/>
          <w:sz w:val="22"/>
          <w:szCs w:val="22"/>
        </w:rPr>
        <w:t>W razie stwierdzenia wad, braków lub niezgodności towaru z umową, Zamawiający prześle mailem pisemną reklamację</w:t>
      </w:r>
      <w:r w:rsidR="00025FF3">
        <w:rPr>
          <w:spacing w:val="-8"/>
          <w:sz w:val="22"/>
          <w:szCs w:val="22"/>
        </w:rPr>
        <w:t xml:space="preserve"> na adres </w:t>
      </w:r>
      <w:r w:rsidR="0091317D">
        <w:rPr>
          <w:spacing w:val="-8"/>
          <w:sz w:val="22"/>
          <w:szCs w:val="22"/>
        </w:rPr>
        <w:t xml:space="preserve"> e-mail </w:t>
      </w:r>
      <w:r w:rsidR="00025FF3">
        <w:rPr>
          <w:spacing w:val="-8"/>
          <w:sz w:val="22"/>
          <w:szCs w:val="22"/>
        </w:rPr>
        <w:t>…</w:t>
      </w:r>
      <w:r w:rsidRPr="00804107">
        <w:rPr>
          <w:spacing w:val="-6"/>
          <w:sz w:val="22"/>
          <w:szCs w:val="22"/>
        </w:rPr>
        <w:t xml:space="preserve"> </w:t>
      </w:r>
      <w:r w:rsidRPr="00804107">
        <w:rPr>
          <w:spacing w:val="-12"/>
          <w:sz w:val="22"/>
          <w:szCs w:val="22"/>
        </w:rPr>
        <w:t>Wykonawcy, a Wykonawca zobowiązuje się do:</w:t>
      </w:r>
    </w:p>
    <w:p w14:paraId="61D1384F" w14:textId="77777777" w:rsidR="00746FE9" w:rsidRDefault="005417E7" w:rsidP="00746FE9">
      <w:pPr>
        <w:numPr>
          <w:ilvl w:val="0"/>
          <w:numId w:val="36"/>
        </w:numPr>
        <w:ind w:left="851"/>
        <w:jc w:val="both"/>
        <w:rPr>
          <w:sz w:val="22"/>
          <w:szCs w:val="22"/>
        </w:rPr>
      </w:pPr>
      <w:r w:rsidRPr="00804107">
        <w:rPr>
          <w:spacing w:val="-12"/>
          <w:sz w:val="22"/>
          <w:szCs w:val="22"/>
        </w:rPr>
        <w:t>usunięcia wad, braków lub niezgodności towaru z umową</w:t>
      </w:r>
      <w:r w:rsidRPr="00804107">
        <w:rPr>
          <w:spacing w:val="-4"/>
          <w:sz w:val="22"/>
          <w:szCs w:val="22"/>
        </w:rPr>
        <w:t xml:space="preserve"> </w:t>
      </w:r>
      <w:r w:rsidRPr="00804107">
        <w:rPr>
          <w:spacing w:val="-8"/>
          <w:sz w:val="22"/>
          <w:szCs w:val="22"/>
        </w:rPr>
        <w:t xml:space="preserve">niezwłocznie, lecz nie później niż w terminie </w:t>
      </w:r>
      <w:r w:rsidR="00453062" w:rsidRPr="00804107">
        <w:rPr>
          <w:spacing w:val="-8"/>
          <w:sz w:val="22"/>
          <w:szCs w:val="22"/>
        </w:rPr>
        <w:t>5</w:t>
      </w:r>
      <w:r w:rsidRPr="00804107">
        <w:rPr>
          <w:spacing w:val="-8"/>
          <w:sz w:val="22"/>
          <w:szCs w:val="22"/>
        </w:rPr>
        <w:t xml:space="preserve"> dni roboczych od daty otrzymania pisemnej reklamacji lub </w:t>
      </w:r>
    </w:p>
    <w:p w14:paraId="326A1880" w14:textId="77777777" w:rsidR="005417E7" w:rsidRPr="00746FE9" w:rsidRDefault="005417E7" w:rsidP="00746FE9">
      <w:pPr>
        <w:numPr>
          <w:ilvl w:val="0"/>
          <w:numId w:val="36"/>
        </w:numPr>
        <w:ind w:left="851"/>
        <w:jc w:val="both"/>
        <w:rPr>
          <w:sz w:val="22"/>
          <w:szCs w:val="22"/>
        </w:rPr>
      </w:pPr>
      <w:r w:rsidRPr="00746FE9">
        <w:rPr>
          <w:spacing w:val="-8"/>
          <w:sz w:val="22"/>
          <w:szCs w:val="22"/>
        </w:rPr>
        <w:lastRenderedPageBreak/>
        <w:t>przesłania decyzji o odmowie reklamacji z uwzględnieniem powyższych terminów.</w:t>
      </w:r>
    </w:p>
    <w:p w14:paraId="2B3AAC43" w14:textId="77777777" w:rsidR="005417E7" w:rsidRPr="00804107" w:rsidRDefault="005417E7" w:rsidP="003361CE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804107">
        <w:rPr>
          <w:spacing w:val="-4"/>
          <w:sz w:val="22"/>
          <w:szCs w:val="22"/>
        </w:rPr>
        <w:t>Jeżeli Wykonawca nie usunie wady, braku albo niezgodności towaru z umową w terminie, o którym</w:t>
      </w:r>
      <w:r w:rsidRPr="00804107">
        <w:rPr>
          <w:sz w:val="22"/>
          <w:szCs w:val="22"/>
        </w:rPr>
        <w:t xml:space="preserve"> mowa w ust. 2, reklamację poczytuje się za uznaną a </w:t>
      </w:r>
      <w:r w:rsidRPr="00804107">
        <w:rPr>
          <w:spacing w:val="-4"/>
          <w:sz w:val="22"/>
          <w:szCs w:val="22"/>
        </w:rPr>
        <w:t>Zamawiający ma prawo do zaangażowania innych osób prawnych lub fizycznych (tzw. wykonanie</w:t>
      </w:r>
      <w:r w:rsidRPr="00804107">
        <w:rPr>
          <w:sz w:val="22"/>
          <w:szCs w:val="22"/>
        </w:rPr>
        <w:t xml:space="preserve"> </w:t>
      </w:r>
      <w:r w:rsidRPr="00804107">
        <w:rPr>
          <w:spacing w:val="-6"/>
          <w:sz w:val="22"/>
          <w:szCs w:val="22"/>
        </w:rPr>
        <w:t xml:space="preserve">zastępcze) w celu realizacji dostawy towaru zgodnego z niniejszą umową. Koszty </w:t>
      </w:r>
      <w:r w:rsidRPr="00804107">
        <w:rPr>
          <w:spacing w:val="-2"/>
          <w:sz w:val="22"/>
          <w:szCs w:val="22"/>
        </w:rPr>
        <w:t>tzw. wykonania zastępczego będą obciążać Wykonawcę. Zapis §</w:t>
      </w:r>
      <w:r w:rsidR="007570D1" w:rsidRPr="00804107">
        <w:rPr>
          <w:spacing w:val="-2"/>
          <w:sz w:val="22"/>
          <w:szCs w:val="22"/>
        </w:rPr>
        <w:t xml:space="preserve"> 10</w:t>
      </w:r>
      <w:r w:rsidRPr="00804107">
        <w:rPr>
          <w:spacing w:val="-2"/>
          <w:sz w:val="22"/>
          <w:szCs w:val="22"/>
        </w:rPr>
        <w:t xml:space="preserve"> ust. </w:t>
      </w:r>
      <w:r w:rsidR="006401A3" w:rsidRPr="00804107">
        <w:rPr>
          <w:spacing w:val="-2"/>
          <w:sz w:val="22"/>
          <w:szCs w:val="22"/>
        </w:rPr>
        <w:t>3</w:t>
      </w:r>
      <w:r w:rsidRPr="00804107">
        <w:rPr>
          <w:spacing w:val="-2"/>
          <w:sz w:val="22"/>
          <w:szCs w:val="22"/>
        </w:rPr>
        <w:t xml:space="preserve"> stosuje się odpowiednio.</w:t>
      </w:r>
    </w:p>
    <w:p w14:paraId="04EF3DF1" w14:textId="60D25624" w:rsidR="00793F26" w:rsidRPr="00804107" w:rsidRDefault="005417E7" w:rsidP="00793F26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804107">
        <w:rPr>
          <w:sz w:val="22"/>
          <w:szCs w:val="22"/>
        </w:rPr>
        <w:t xml:space="preserve">Niezależnie od gwarancji Zamawiającemu przysługują uprawnienia z tytułu rękojmi określone </w:t>
      </w:r>
      <w:r w:rsidR="00BB558A">
        <w:rPr>
          <w:sz w:val="22"/>
          <w:szCs w:val="22"/>
        </w:rPr>
        <w:br/>
      </w:r>
      <w:r w:rsidRPr="00804107">
        <w:rPr>
          <w:sz w:val="22"/>
          <w:szCs w:val="22"/>
        </w:rPr>
        <w:t xml:space="preserve">w ustawie </w:t>
      </w:r>
      <w:r w:rsidR="00356C0A" w:rsidRPr="00356C0A">
        <w:rPr>
          <w:sz w:val="22"/>
          <w:szCs w:val="22"/>
        </w:rPr>
        <w:t xml:space="preserve">z 23 kwietnia 1964 r. </w:t>
      </w:r>
      <w:r w:rsidRPr="00804107">
        <w:rPr>
          <w:sz w:val="22"/>
          <w:szCs w:val="22"/>
        </w:rPr>
        <w:t>Kodeks Cywilny.</w:t>
      </w:r>
    </w:p>
    <w:p w14:paraId="795A483F" w14:textId="77777777" w:rsidR="00025FF3" w:rsidRDefault="00025FF3" w:rsidP="001F4FFF">
      <w:pPr>
        <w:rPr>
          <w:b/>
          <w:sz w:val="22"/>
          <w:szCs w:val="22"/>
        </w:rPr>
      </w:pPr>
    </w:p>
    <w:p w14:paraId="3C67FEF5" w14:textId="0394AA6A" w:rsidR="00752E89" w:rsidRPr="00804107" w:rsidRDefault="00002EE7" w:rsidP="00211BD3">
      <w:pPr>
        <w:jc w:val="center"/>
        <w:rPr>
          <w:b/>
          <w:sz w:val="22"/>
          <w:szCs w:val="22"/>
        </w:rPr>
      </w:pPr>
      <w:r w:rsidRPr="00804107">
        <w:rPr>
          <w:b/>
          <w:sz w:val="22"/>
          <w:szCs w:val="22"/>
        </w:rPr>
        <w:t xml:space="preserve">§ </w:t>
      </w:r>
      <w:r w:rsidR="007570D1" w:rsidRPr="00804107">
        <w:rPr>
          <w:b/>
          <w:sz w:val="22"/>
          <w:szCs w:val="22"/>
        </w:rPr>
        <w:t>10</w:t>
      </w:r>
    </w:p>
    <w:p w14:paraId="7CACDFD5" w14:textId="77777777" w:rsidR="007208DD" w:rsidRPr="00804107" w:rsidRDefault="007208DD" w:rsidP="00211BD3">
      <w:pPr>
        <w:suppressAutoHyphens/>
        <w:jc w:val="center"/>
        <w:rPr>
          <w:sz w:val="22"/>
          <w:szCs w:val="22"/>
          <w:lang w:eastAsia="zh-CN"/>
        </w:rPr>
      </w:pPr>
      <w:r w:rsidRPr="00804107">
        <w:rPr>
          <w:b/>
          <w:sz w:val="22"/>
          <w:szCs w:val="22"/>
          <w:lang w:eastAsia="zh-CN"/>
        </w:rPr>
        <w:t>Kary umowne</w:t>
      </w:r>
    </w:p>
    <w:p w14:paraId="0F13DEA0" w14:textId="77777777" w:rsidR="007208DD" w:rsidRPr="00804107" w:rsidRDefault="007208DD" w:rsidP="003361CE">
      <w:pPr>
        <w:numPr>
          <w:ilvl w:val="0"/>
          <w:numId w:val="9"/>
        </w:numPr>
        <w:tabs>
          <w:tab w:val="clear" w:pos="720"/>
          <w:tab w:val="num" w:pos="360"/>
        </w:tabs>
        <w:suppressAutoHyphens/>
        <w:ind w:left="360"/>
        <w:jc w:val="both"/>
        <w:rPr>
          <w:sz w:val="22"/>
          <w:szCs w:val="22"/>
          <w:lang w:eastAsia="zh-CN"/>
        </w:rPr>
      </w:pPr>
      <w:r w:rsidRPr="00804107">
        <w:rPr>
          <w:sz w:val="22"/>
          <w:szCs w:val="22"/>
          <w:lang w:eastAsia="ar-SA"/>
        </w:rPr>
        <w:t>Strony ustalają odpowiedzialność za niewykonanie lub nienależyte wykonanie zobowiązań umownych w formie kar umownych w następujących przypadkach i wysokościach:</w:t>
      </w:r>
    </w:p>
    <w:p w14:paraId="08505780" w14:textId="77777777" w:rsidR="007208DD" w:rsidRPr="00804107" w:rsidRDefault="007208DD" w:rsidP="003361CE">
      <w:pPr>
        <w:numPr>
          <w:ilvl w:val="0"/>
          <w:numId w:val="11"/>
        </w:numPr>
        <w:suppressAutoHyphens/>
        <w:jc w:val="both"/>
        <w:rPr>
          <w:sz w:val="22"/>
          <w:szCs w:val="22"/>
          <w:lang w:eastAsia="zh-CN"/>
        </w:rPr>
      </w:pPr>
      <w:r w:rsidRPr="00804107">
        <w:rPr>
          <w:sz w:val="22"/>
          <w:szCs w:val="22"/>
          <w:lang w:eastAsia="ar-SA"/>
        </w:rPr>
        <w:t>Zamawiający zapłaci kary umowne Wykonawcy:</w:t>
      </w:r>
    </w:p>
    <w:p w14:paraId="0D3985E5" w14:textId="77777777" w:rsidR="007208DD" w:rsidRPr="00804107" w:rsidRDefault="007208DD" w:rsidP="003361CE">
      <w:pPr>
        <w:numPr>
          <w:ilvl w:val="1"/>
          <w:numId w:val="11"/>
        </w:numPr>
        <w:tabs>
          <w:tab w:val="num" w:pos="993"/>
        </w:tabs>
        <w:suppressAutoHyphens/>
        <w:ind w:left="993" w:hanging="284"/>
        <w:jc w:val="both"/>
        <w:rPr>
          <w:sz w:val="22"/>
          <w:szCs w:val="22"/>
          <w:lang w:eastAsia="zh-CN"/>
        </w:rPr>
      </w:pPr>
      <w:r w:rsidRPr="00804107">
        <w:rPr>
          <w:spacing w:val="-6"/>
          <w:sz w:val="22"/>
          <w:szCs w:val="22"/>
          <w:lang w:eastAsia="ar-SA"/>
        </w:rPr>
        <w:t xml:space="preserve">za odstąpienie od umowy przez którąkolwiek ze Stron z przyczyn leżących po stronie Zamawiającego z </w:t>
      </w:r>
      <w:r w:rsidRPr="00804107">
        <w:rPr>
          <w:sz w:val="22"/>
          <w:szCs w:val="22"/>
          <w:lang w:eastAsia="ar-SA"/>
        </w:rPr>
        <w:t xml:space="preserve">wyjątkiem przypadków określonych w </w:t>
      </w:r>
      <w:r w:rsidRPr="00804107">
        <w:rPr>
          <w:b/>
          <w:sz w:val="22"/>
          <w:szCs w:val="22"/>
          <w:lang w:eastAsia="zh-CN"/>
        </w:rPr>
        <w:t>§ 1</w:t>
      </w:r>
      <w:r w:rsidR="00941769" w:rsidRPr="00804107">
        <w:rPr>
          <w:b/>
          <w:sz w:val="22"/>
          <w:szCs w:val="22"/>
          <w:lang w:eastAsia="zh-CN"/>
        </w:rPr>
        <w:t>1</w:t>
      </w:r>
      <w:r w:rsidRPr="00804107">
        <w:rPr>
          <w:b/>
          <w:sz w:val="22"/>
          <w:szCs w:val="22"/>
          <w:lang w:eastAsia="zh-CN"/>
        </w:rPr>
        <w:t xml:space="preserve"> </w:t>
      </w:r>
      <w:r w:rsidRPr="00804107">
        <w:rPr>
          <w:spacing w:val="-6"/>
          <w:sz w:val="22"/>
          <w:szCs w:val="22"/>
          <w:lang w:eastAsia="ar-SA"/>
        </w:rPr>
        <w:t xml:space="preserve"> - w wysokości</w:t>
      </w:r>
      <w:r w:rsidRPr="00804107">
        <w:rPr>
          <w:spacing w:val="-4"/>
          <w:sz w:val="22"/>
          <w:szCs w:val="22"/>
          <w:lang w:eastAsia="ar-SA"/>
        </w:rPr>
        <w:t xml:space="preserve"> </w:t>
      </w:r>
      <w:r w:rsidRPr="00804107">
        <w:rPr>
          <w:b/>
          <w:spacing w:val="-4"/>
          <w:sz w:val="22"/>
          <w:szCs w:val="22"/>
          <w:lang w:eastAsia="ar-SA"/>
        </w:rPr>
        <w:t>10%</w:t>
      </w:r>
      <w:r w:rsidRPr="00804107">
        <w:rPr>
          <w:sz w:val="22"/>
          <w:szCs w:val="22"/>
          <w:lang w:eastAsia="ar-SA"/>
        </w:rPr>
        <w:t xml:space="preserve"> z </w:t>
      </w:r>
      <w:r w:rsidRPr="00804107">
        <w:rPr>
          <w:spacing w:val="-4"/>
          <w:sz w:val="22"/>
          <w:szCs w:val="22"/>
          <w:lang w:eastAsia="ar-SA"/>
        </w:rPr>
        <w:t xml:space="preserve">wynagrodzenia brutto, </w:t>
      </w:r>
      <w:r w:rsidR="00356C0A">
        <w:rPr>
          <w:spacing w:val="-4"/>
          <w:sz w:val="22"/>
          <w:szCs w:val="22"/>
          <w:lang w:eastAsia="ar-SA"/>
        </w:rPr>
        <w:br/>
      </w:r>
      <w:r w:rsidRPr="00804107">
        <w:rPr>
          <w:spacing w:val="-4"/>
          <w:sz w:val="22"/>
          <w:szCs w:val="22"/>
          <w:lang w:eastAsia="ar-SA"/>
        </w:rPr>
        <w:t>o którym mowa w § 6 ust. 1</w:t>
      </w:r>
      <w:r w:rsidRPr="00804107">
        <w:rPr>
          <w:sz w:val="22"/>
          <w:szCs w:val="22"/>
          <w:lang w:eastAsia="ar-SA"/>
        </w:rPr>
        <w:t>,</w:t>
      </w:r>
    </w:p>
    <w:p w14:paraId="72D26519" w14:textId="77777777" w:rsidR="007208DD" w:rsidRPr="00804107" w:rsidRDefault="007208DD" w:rsidP="003361CE">
      <w:pPr>
        <w:numPr>
          <w:ilvl w:val="0"/>
          <w:numId w:val="11"/>
        </w:numPr>
        <w:suppressAutoHyphens/>
        <w:jc w:val="both"/>
        <w:rPr>
          <w:sz w:val="22"/>
          <w:szCs w:val="22"/>
          <w:lang w:eastAsia="zh-CN"/>
        </w:rPr>
      </w:pPr>
      <w:r w:rsidRPr="00804107">
        <w:rPr>
          <w:sz w:val="22"/>
          <w:szCs w:val="22"/>
          <w:lang w:eastAsia="ar-SA"/>
        </w:rPr>
        <w:t>Wykonawca zapłaci kary umowne Zamawiającemu:</w:t>
      </w:r>
    </w:p>
    <w:p w14:paraId="0C7D7828" w14:textId="77777777" w:rsidR="007208DD" w:rsidRPr="00804107" w:rsidRDefault="007208DD" w:rsidP="003361CE">
      <w:pPr>
        <w:numPr>
          <w:ilvl w:val="1"/>
          <w:numId w:val="11"/>
        </w:numPr>
        <w:tabs>
          <w:tab w:val="num" w:pos="993"/>
        </w:tabs>
        <w:suppressAutoHyphens/>
        <w:ind w:left="993" w:hanging="284"/>
        <w:jc w:val="both"/>
        <w:rPr>
          <w:sz w:val="22"/>
          <w:szCs w:val="22"/>
          <w:lang w:eastAsia="zh-CN"/>
        </w:rPr>
      </w:pPr>
      <w:r w:rsidRPr="00804107">
        <w:rPr>
          <w:sz w:val="22"/>
          <w:szCs w:val="22"/>
          <w:lang w:eastAsia="ar-SA"/>
        </w:rPr>
        <w:t xml:space="preserve">za odstąpienie od umowy przez którąkolwiek ze Stron z </w:t>
      </w:r>
      <w:r w:rsidRPr="00804107">
        <w:rPr>
          <w:spacing w:val="-6"/>
          <w:sz w:val="22"/>
          <w:szCs w:val="22"/>
          <w:lang w:eastAsia="ar-SA"/>
        </w:rPr>
        <w:t>przyczyn leżących po stronie</w:t>
      </w:r>
      <w:r w:rsidRPr="00804107">
        <w:rPr>
          <w:sz w:val="22"/>
          <w:szCs w:val="22"/>
          <w:lang w:eastAsia="ar-SA"/>
        </w:rPr>
        <w:t xml:space="preserve"> Wykonawcy </w:t>
      </w:r>
      <w:r w:rsidR="001420DC" w:rsidRPr="00804107">
        <w:rPr>
          <w:sz w:val="22"/>
          <w:szCs w:val="22"/>
          <w:lang w:eastAsia="ar-SA"/>
        </w:rPr>
        <w:t>–</w:t>
      </w:r>
      <w:r w:rsidRPr="00804107">
        <w:rPr>
          <w:sz w:val="22"/>
          <w:szCs w:val="22"/>
          <w:lang w:eastAsia="ar-SA"/>
        </w:rPr>
        <w:t xml:space="preserve"> w</w:t>
      </w:r>
      <w:r w:rsidR="001420DC" w:rsidRPr="00804107">
        <w:rPr>
          <w:sz w:val="22"/>
          <w:szCs w:val="22"/>
          <w:lang w:eastAsia="ar-SA"/>
        </w:rPr>
        <w:t> </w:t>
      </w:r>
      <w:r w:rsidRPr="00804107">
        <w:rPr>
          <w:sz w:val="22"/>
          <w:szCs w:val="22"/>
          <w:lang w:eastAsia="ar-SA"/>
        </w:rPr>
        <w:t xml:space="preserve">wysokości </w:t>
      </w:r>
      <w:r w:rsidRPr="00804107">
        <w:rPr>
          <w:b/>
          <w:sz w:val="22"/>
          <w:szCs w:val="22"/>
          <w:lang w:eastAsia="ar-SA"/>
        </w:rPr>
        <w:t>10%</w:t>
      </w:r>
      <w:r w:rsidRPr="00804107">
        <w:rPr>
          <w:sz w:val="22"/>
          <w:szCs w:val="22"/>
          <w:lang w:eastAsia="ar-SA"/>
        </w:rPr>
        <w:t xml:space="preserve"> </w:t>
      </w:r>
      <w:r w:rsidRPr="00804107">
        <w:rPr>
          <w:spacing w:val="-4"/>
          <w:sz w:val="22"/>
          <w:szCs w:val="22"/>
          <w:lang w:eastAsia="ar-SA"/>
        </w:rPr>
        <w:t>wynagrodzenia brutto, o którym mowa w § 6 ust. 1</w:t>
      </w:r>
      <w:r w:rsidRPr="00804107">
        <w:rPr>
          <w:sz w:val="22"/>
          <w:szCs w:val="22"/>
          <w:lang w:eastAsia="ar-SA"/>
        </w:rPr>
        <w:t>,</w:t>
      </w:r>
    </w:p>
    <w:p w14:paraId="4477449D" w14:textId="1100A0D8" w:rsidR="007208DD" w:rsidRPr="00804107" w:rsidRDefault="007208DD" w:rsidP="003361CE">
      <w:pPr>
        <w:numPr>
          <w:ilvl w:val="1"/>
          <w:numId w:val="11"/>
        </w:numPr>
        <w:tabs>
          <w:tab w:val="num" w:pos="993"/>
        </w:tabs>
        <w:suppressAutoHyphens/>
        <w:ind w:left="993" w:hanging="284"/>
        <w:jc w:val="both"/>
        <w:rPr>
          <w:sz w:val="22"/>
          <w:szCs w:val="22"/>
          <w:lang w:eastAsia="zh-CN"/>
        </w:rPr>
      </w:pPr>
      <w:r w:rsidRPr="00804107">
        <w:rPr>
          <w:sz w:val="22"/>
          <w:szCs w:val="22"/>
          <w:lang w:eastAsia="ar-SA"/>
        </w:rPr>
        <w:t>za zwłokę w dostawie towaru zgodnego z umową</w:t>
      </w:r>
      <w:r w:rsidR="0089084F">
        <w:rPr>
          <w:sz w:val="22"/>
          <w:szCs w:val="22"/>
          <w:lang w:eastAsia="ar-SA"/>
        </w:rPr>
        <w:t xml:space="preserve"> lub z przedmiotem użyczenia</w:t>
      </w:r>
      <w:r w:rsidR="0047019F">
        <w:rPr>
          <w:sz w:val="22"/>
          <w:szCs w:val="22"/>
          <w:lang w:eastAsia="ar-SA"/>
        </w:rPr>
        <w:t xml:space="preserve"> </w:t>
      </w:r>
      <w:r w:rsidRPr="00804107">
        <w:rPr>
          <w:sz w:val="22"/>
          <w:szCs w:val="22"/>
          <w:lang w:eastAsia="ar-SA"/>
        </w:rPr>
        <w:t>– w wysokości</w:t>
      </w:r>
      <w:r w:rsidRPr="00804107">
        <w:rPr>
          <w:b/>
          <w:sz w:val="22"/>
          <w:szCs w:val="22"/>
          <w:lang w:eastAsia="ar-SA"/>
        </w:rPr>
        <w:t xml:space="preserve"> </w:t>
      </w:r>
      <w:r w:rsidR="00F00ADE">
        <w:rPr>
          <w:b/>
          <w:sz w:val="22"/>
          <w:szCs w:val="22"/>
          <w:lang w:eastAsia="ar-SA"/>
        </w:rPr>
        <w:t>3</w:t>
      </w:r>
      <w:r w:rsidRPr="00804107">
        <w:rPr>
          <w:b/>
          <w:sz w:val="22"/>
          <w:szCs w:val="22"/>
          <w:lang w:eastAsia="ar-SA"/>
        </w:rPr>
        <w:t>00,00 zł</w:t>
      </w:r>
      <w:r w:rsidRPr="00804107">
        <w:rPr>
          <w:sz w:val="22"/>
          <w:szCs w:val="22"/>
          <w:lang w:eastAsia="ar-SA"/>
        </w:rPr>
        <w:t>, licząc za każdy dzień zwłoki ponad termin określony w umowie,</w:t>
      </w:r>
    </w:p>
    <w:p w14:paraId="2E9009B6" w14:textId="3DCBDB4E" w:rsidR="007208DD" w:rsidRPr="00804107" w:rsidRDefault="007208DD" w:rsidP="003361CE">
      <w:pPr>
        <w:numPr>
          <w:ilvl w:val="1"/>
          <w:numId w:val="11"/>
        </w:numPr>
        <w:tabs>
          <w:tab w:val="num" w:pos="993"/>
        </w:tabs>
        <w:suppressAutoHyphens/>
        <w:ind w:left="993" w:hanging="284"/>
        <w:jc w:val="both"/>
        <w:rPr>
          <w:sz w:val="22"/>
          <w:szCs w:val="22"/>
          <w:lang w:eastAsia="zh-CN"/>
        </w:rPr>
      </w:pPr>
      <w:r w:rsidRPr="00804107">
        <w:rPr>
          <w:sz w:val="22"/>
          <w:szCs w:val="22"/>
          <w:lang w:eastAsia="ar-SA"/>
        </w:rPr>
        <w:t>za zwłokę w usunięciu wad, braków lub niezgodności towaru z umową</w:t>
      </w:r>
      <w:r w:rsidR="0089084F">
        <w:rPr>
          <w:sz w:val="22"/>
          <w:szCs w:val="22"/>
          <w:lang w:eastAsia="ar-SA"/>
        </w:rPr>
        <w:t xml:space="preserve"> lub przedmiotem użyczenia,</w:t>
      </w:r>
      <w:r w:rsidRPr="00804107">
        <w:rPr>
          <w:sz w:val="22"/>
          <w:szCs w:val="22"/>
          <w:lang w:eastAsia="ar-SA"/>
        </w:rPr>
        <w:t xml:space="preserve"> stwierdzonych przy odbiorze lub w okresie gwarancji/rękojmi – w wysokości</w:t>
      </w:r>
      <w:r w:rsidRPr="00804107">
        <w:rPr>
          <w:b/>
          <w:sz w:val="22"/>
          <w:szCs w:val="22"/>
          <w:lang w:eastAsia="ar-SA"/>
        </w:rPr>
        <w:t xml:space="preserve"> </w:t>
      </w:r>
      <w:r w:rsidR="00030DCA" w:rsidRPr="00804107">
        <w:rPr>
          <w:b/>
          <w:sz w:val="22"/>
          <w:szCs w:val="22"/>
          <w:lang w:eastAsia="ar-SA"/>
        </w:rPr>
        <w:t>1</w:t>
      </w:r>
      <w:r w:rsidRPr="00804107">
        <w:rPr>
          <w:b/>
          <w:sz w:val="22"/>
          <w:szCs w:val="22"/>
          <w:lang w:eastAsia="ar-SA"/>
        </w:rPr>
        <w:t>00</w:t>
      </w:r>
      <w:r w:rsidR="0047019F">
        <w:rPr>
          <w:b/>
          <w:sz w:val="22"/>
          <w:szCs w:val="22"/>
          <w:lang w:eastAsia="ar-SA"/>
        </w:rPr>
        <w:t>,</w:t>
      </w:r>
      <w:r w:rsidRPr="00804107">
        <w:rPr>
          <w:b/>
          <w:sz w:val="22"/>
          <w:szCs w:val="22"/>
          <w:lang w:eastAsia="ar-SA"/>
        </w:rPr>
        <w:t>00 zł</w:t>
      </w:r>
      <w:r w:rsidRPr="00804107">
        <w:rPr>
          <w:sz w:val="22"/>
          <w:szCs w:val="22"/>
          <w:lang w:eastAsia="ar-SA"/>
        </w:rPr>
        <w:t>, licząc za każdy dzień zwłoki ponad termin określony w umowie,</w:t>
      </w:r>
    </w:p>
    <w:p w14:paraId="66D15A50" w14:textId="77777777" w:rsidR="007208DD" w:rsidRPr="00144274" w:rsidRDefault="007208DD" w:rsidP="003361CE">
      <w:pPr>
        <w:numPr>
          <w:ilvl w:val="1"/>
          <w:numId w:val="11"/>
        </w:numPr>
        <w:tabs>
          <w:tab w:val="num" w:pos="993"/>
        </w:tabs>
        <w:suppressAutoHyphens/>
        <w:ind w:left="993" w:hanging="284"/>
        <w:jc w:val="both"/>
        <w:rPr>
          <w:sz w:val="22"/>
          <w:szCs w:val="22"/>
          <w:lang w:eastAsia="zh-CN"/>
        </w:rPr>
      </w:pPr>
      <w:r w:rsidRPr="00804107">
        <w:rPr>
          <w:spacing w:val="-4"/>
          <w:sz w:val="22"/>
          <w:szCs w:val="22"/>
          <w:lang w:eastAsia="ar-SA"/>
        </w:rPr>
        <w:t>w razie niestarannego lub niezgodnego z umową wykonania dostaw w zakresie opakowania towaru, transportu w</w:t>
      </w:r>
      <w:r w:rsidR="001420DC" w:rsidRPr="00804107">
        <w:rPr>
          <w:spacing w:val="-4"/>
          <w:sz w:val="22"/>
          <w:szCs w:val="22"/>
          <w:lang w:eastAsia="ar-SA"/>
        </w:rPr>
        <w:t> </w:t>
      </w:r>
      <w:r w:rsidRPr="00804107">
        <w:rPr>
          <w:spacing w:val="-4"/>
          <w:sz w:val="22"/>
          <w:szCs w:val="22"/>
          <w:lang w:eastAsia="ar-SA"/>
        </w:rPr>
        <w:t>warunkach niezgodnych z zaleceniami producenta</w:t>
      </w:r>
      <w:r w:rsidRPr="00804107">
        <w:rPr>
          <w:spacing w:val="-6"/>
          <w:sz w:val="22"/>
          <w:szCs w:val="22"/>
          <w:lang w:eastAsia="ar-SA"/>
        </w:rPr>
        <w:t xml:space="preserve">, dostawy towaru z krótszym </w:t>
      </w:r>
      <w:r w:rsidR="00B84D04" w:rsidRPr="00804107">
        <w:rPr>
          <w:spacing w:val="-6"/>
          <w:sz w:val="22"/>
          <w:szCs w:val="22"/>
          <w:lang w:eastAsia="ar-SA"/>
        </w:rPr>
        <w:t xml:space="preserve">okresem przydatności do użycia niż gwarantuje wykonawca, </w:t>
      </w:r>
      <w:r w:rsidRPr="00804107">
        <w:rPr>
          <w:spacing w:val="-6"/>
          <w:sz w:val="22"/>
          <w:szCs w:val="22"/>
          <w:lang w:eastAsia="ar-SA"/>
        </w:rPr>
        <w:t xml:space="preserve">każdorazowo w wysokości </w:t>
      </w:r>
      <w:r w:rsidR="00030DCA" w:rsidRPr="00804107">
        <w:rPr>
          <w:b/>
          <w:bCs/>
          <w:spacing w:val="-6"/>
          <w:sz w:val="22"/>
          <w:szCs w:val="22"/>
          <w:lang w:eastAsia="ar-SA"/>
        </w:rPr>
        <w:t>2</w:t>
      </w:r>
      <w:r w:rsidRPr="00804107">
        <w:rPr>
          <w:b/>
          <w:spacing w:val="-6"/>
          <w:sz w:val="22"/>
          <w:szCs w:val="22"/>
          <w:lang w:eastAsia="ar-SA"/>
        </w:rPr>
        <w:t>00,00 zł</w:t>
      </w:r>
      <w:r w:rsidRPr="00804107">
        <w:rPr>
          <w:spacing w:val="-6"/>
          <w:sz w:val="22"/>
          <w:szCs w:val="22"/>
          <w:lang w:eastAsia="ar-SA"/>
        </w:rPr>
        <w:t xml:space="preserve"> za stwierdzone uchybienie</w:t>
      </w:r>
      <w:r w:rsidR="009C2CFB" w:rsidRPr="00804107">
        <w:rPr>
          <w:spacing w:val="-6"/>
          <w:sz w:val="22"/>
          <w:szCs w:val="22"/>
          <w:lang w:eastAsia="ar-SA"/>
        </w:rPr>
        <w:t>.</w:t>
      </w:r>
    </w:p>
    <w:p w14:paraId="5BEBB5E7" w14:textId="3D5864AD" w:rsidR="00144274" w:rsidRPr="00804107" w:rsidRDefault="00144274" w:rsidP="003361CE">
      <w:pPr>
        <w:numPr>
          <w:ilvl w:val="1"/>
          <w:numId w:val="11"/>
        </w:numPr>
        <w:tabs>
          <w:tab w:val="num" w:pos="993"/>
        </w:tabs>
        <w:suppressAutoHyphens/>
        <w:ind w:left="993" w:hanging="284"/>
        <w:jc w:val="both"/>
        <w:rPr>
          <w:sz w:val="22"/>
          <w:szCs w:val="22"/>
          <w:lang w:eastAsia="zh-CN"/>
        </w:rPr>
      </w:pPr>
      <w:r w:rsidRPr="00144274">
        <w:rPr>
          <w:sz w:val="22"/>
          <w:szCs w:val="22"/>
          <w:lang w:eastAsia="zh-CN"/>
        </w:rPr>
        <w:t xml:space="preserve">za brak zapłaty lub nieterminowej zapłaty wynagrodzenia należnego podwykonawcom z tytułu zmiany wysokości wynagrodzenia, o której mowa w par. 7 ust. 11 w wysokości </w:t>
      </w:r>
      <w:r w:rsidR="00F00ADE">
        <w:rPr>
          <w:b/>
          <w:bCs/>
          <w:sz w:val="22"/>
          <w:szCs w:val="22"/>
          <w:lang w:eastAsia="zh-CN"/>
        </w:rPr>
        <w:t>2</w:t>
      </w:r>
      <w:r w:rsidRPr="00144274">
        <w:rPr>
          <w:b/>
          <w:bCs/>
          <w:sz w:val="22"/>
          <w:szCs w:val="22"/>
          <w:lang w:eastAsia="zh-CN"/>
        </w:rPr>
        <w:t> 000,00 zł</w:t>
      </w:r>
      <w:r w:rsidRPr="00144274">
        <w:rPr>
          <w:sz w:val="22"/>
          <w:szCs w:val="22"/>
          <w:lang w:eastAsia="zh-CN"/>
        </w:rPr>
        <w:t xml:space="preserve"> za każdy przypadek</w:t>
      </w:r>
      <w:r>
        <w:rPr>
          <w:sz w:val="22"/>
          <w:szCs w:val="22"/>
          <w:lang w:eastAsia="zh-CN"/>
        </w:rPr>
        <w:t>.</w:t>
      </w:r>
    </w:p>
    <w:p w14:paraId="0882AF0B" w14:textId="77777777" w:rsidR="007208DD" w:rsidRPr="00804107" w:rsidRDefault="007208DD" w:rsidP="003361CE">
      <w:pPr>
        <w:numPr>
          <w:ilvl w:val="0"/>
          <w:numId w:val="9"/>
        </w:numPr>
        <w:tabs>
          <w:tab w:val="clear" w:pos="720"/>
          <w:tab w:val="num" w:pos="360"/>
        </w:tabs>
        <w:suppressAutoHyphens/>
        <w:ind w:left="360"/>
        <w:jc w:val="both"/>
        <w:rPr>
          <w:sz w:val="22"/>
          <w:szCs w:val="22"/>
          <w:lang w:eastAsia="zh-CN"/>
        </w:rPr>
      </w:pPr>
      <w:r w:rsidRPr="00804107">
        <w:rPr>
          <w:sz w:val="22"/>
          <w:szCs w:val="22"/>
          <w:lang w:eastAsia="zh-CN"/>
        </w:rPr>
        <w:t xml:space="preserve">Łączna maksymalna wysokość kar umownych nie może przekraczać 30 % wartości umowy. </w:t>
      </w:r>
    </w:p>
    <w:p w14:paraId="1881F5C4" w14:textId="04320857" w:rsidR="007208DD" w:rsidRPr="00804107" w:rsidRDefault="007208DD" w:rsidP="003361CE">
      <w:pPr>
        <w:numPr>
          <w:ilvl w:val="0"/>
          <w:numId w:val="9"/>
        </w:numPr>
        <w:tabs>
          <w:tab w:val="clear" w:pos="720"/>
          <w:tab w:val="num" w:pos="360"/>
        </w:tabs>
        <w:suppressAutoHyphens/>
        <w:ind w:left="360"/>
        <w:jc w:val="both"/>
        <w:rPr>
          <w:sz w:val="22"/>
          <w:szCs w:val="22"/>
          <w:lang w:eastAsia="zh-CN"/>
        </w:rPr>
      </w:pPr>
      <w:r w:rsidRPr="00804107">
        <w:rPr>
          <w:sz w:val="22"/>
          <w:szCs w:val="22"/>
          <w:lang w:eastAsia="ar-SA"/>
        </w:rPr>
        <w:t xml:space="preserve">Zamawiający zastrzega sobie prawo potrącenia kar umownych, oraz kosztów, o których mowa </w:t>
      </w:r>
      <w:r w:rsidR="00B37F2F">
        <w:rPr>
          <w:sz w:val="22"/>
          <w:szCs w:val="22"/>
          <w:lang w:eastAsia="ar-SA"/>
        </w:rPr>
        <w:br/>
      </w:r>
      <w:r w:rsidRPr="00804107">
        <w:rPr>
          <w:spacing w:val="-6"/>
          <w:sz w:val="22"/>
          <w:szCs w:val="22"/>
          <w:lang w:eastAsia="ar-SA"/>
        </w:rPr>
        <w:t>w umowie, z</w:t>
      </w:r>
      <w:r w:rsidR="001420DC" w:rsidRPr="00804107">
        <w:rPr>
          <w:spacing w:val="-6"/>
          <w:sz w:val="22"/>
          <w:szCs w:val="22"/>
          <w:lang w:eastAsia="ar-SA"/>
        </w:rPr>
        <w:t> </w:t>
      </w:r>
      <w:r w:rsidRPr="00804107">
        <w:rPr>
          <w:spacing w:val="-6"/>
          <w:sz w:val="22"/>
          <w:szCs w:val="22"/>
          <w:lang w:eastAsia="ar-SA"/>
        </w:rPr>
        <w:t>wynagrodzenia</w:t>
      </w:r>
      <w:r w:rsidRPr="00804107">
        <w:rPr>
          <w:sz w:val="22"/>
          <w:szCs w:val="22"/>
          <w:lang w:eastAsia="ar-SA"/>
        </w:rPr>
        <w:t xml:space="preserve"> należnego Wykonawcy. O potrąceniu Zamawiający zawiadomi Wykonawcę w formie pisemnej wraz z podaniem uzasadnienia.</w:t>
      </w:r>
    </w:p>
    <w:p w14:paraId="4CBE1F98" w14:textId="77777777" w:rsidR="007208DD" w:rsidRPr="00804107" w:rsidRDefault="007208DD" w:rsidP="003361CE">
      <w:pPr>
        <w:numPr>
          <w:ilvl w:val="0"/>
          <w:numId w:val="9"/>
        </w:numPr>
        <w:tabs>
          <w:tab w:val="clear" w:pos="720"/>
          <w:tab w:val="num" w:pos="360"/>
        </w:tabs>
        <w:suppressAutoHyphens/>
        <w:ind w:left="360"/>
        <w:jc w:val="both"/>
        <w:rPr>
          <w:sz w:val="22"/>
          <w:szCs w:val="22"/>
          <w:lang w:eastAsia="zh-CN"/>
        </w:rPr>
      </w:pPr>
      <w:r w:rsidRPr="00804107">
        <w:rPr>
          <w:spacing w:val="-4"/>
          <w:sz w:val="22"/>
          <w:szCs w:val="22"/>
          <w:lang w:eastAsia="ar-SA"/>
        </w:rPr>
        <w:t>Jeżeli kara umowna nie pokryje poniesionej szkody, Zamawiający może dochodzić odszkodowania</w:t>
      </w:r>
      <w:r w:rsidRPr="00804107">
        <w:rPr>
          <w:sz w:val="22"/>
          <w:szCs w:val="22"/>
          <w:lang w:eastAsia="ar-SA"/>
        </w:rPr>
        <w:t xml:space="preserve"> uzupełniającego na zasadach ogólnych.</w:t>
      </w:r>
    </w:p>
    <w:p w14:paraId="34CED752" w14:textId="77777777" w:rsidR="007208DD" w:rsidRPr="00804107" w:rsidRDefault="007208DD" w:rsidP="003361CE">
      <w:pPr>
        <w:numPr>
          <w:ilvl w:val="0"/>
          <w:numId w:val="9"/>
        </w:numPr>
        <w:tabs>
          <w:tab w:val="clear" w:pos="720"/>
          <w:tab w:val="num" w:pos="360"/>
        </w:tabs>
        <w:suppressAutoHyphens/>
        <w:ind w:left="360"/>
        <w:jc w:val="both"/>
        <w:rPr>
          <w:sz w:val="22"/>
          <w:szCs w:val="22"/>
          <w:lang w:eastAsia="zh-CN"/>
        </w:rPr>
      </w:pPr>
      <w:r w:rsidRPr="00804107">
        <w:rPr>
          <w:sz w:val="22"/>
          <w:szCs w:val="22"/>
          <w:lang w:eastAsia="ar-SA"/>
        </w:rPr>
        <w:t>Postanowienia umowy dotyczące kar umownych pozostają wiążące dla stron w przypadku odstąpienia od umowy przez którąkolwiek ze stron.</w:t>
      </w:r>
    </w:p>
    <w:p w14:paraId="56397255" w14:textId="77777777" w:rsidR="000570B6" w:rsidRDefault="000570B6" w:rsidP="00211BD3">
      <w:pPr>
        <w:suppressAutoHyphens/>
        <w:jc w:val="center"/>
        <w:rPr>
          <w:b/>
          <w:sz w:val="22"/>
          <w:szCs w:val="22"/>
          <w:lang w:eastAsia="zh-CN"/>
        </w:rPr>
      </w:pPr>
    </w:p>
    <w:p w14:paraId="42135E3D" w14:textId="3765C4BE" w:rsidR="007208DD" w:rsidRPr="00804107" w:rsidRDefault="007208DD" w:rsidP="00211BD3">
      <w:pPr>
        <w:suppressAutoHyphens/>
        <w:jc w:val="center"/>
        <w:rPr>
          <w:sz w:val="22"/>
          <w:szCs w:val="22"/>
          <w:lang w:eastAsia="zh-CN"/>
        </w:rPr>
      </w:pPr>
      <w:r w:rsidRPr="00804107">
        <w:rPr>
          <w:b/>
          <w:sz w:val="22"/>
          <w:szCs w:val="22"/>
          <w:lang w:eastAsia="zh-CN"/>
        </w:rPr>
        <w:t>§ 1</w:t>
      </w:r>
      <w:r w:rsidR="001420DC" w:rsidRPr="00804107">
        <w:rPr>
          <w:b/>
          <w:sz w:val="22"/>
          <w:szCs w:val="22"/>
          <w:lang w:eastAsia="zh-CN"/>
        </w:rPr>
        <w:t>1</w:t>
      </w:r>
    </w:p>
    <w:p w14:paraId="7C13257F" w14:textId="77777777" w:rsidR="007208DD" w:rsidRPr="00804107" w:rsidRDefault="007208DD" w:rsidP="00211BD3">
      <w:pPr>
        <w:suppressAutoHyphens/>
        <w:jc w:val="center"/>
        <w:rPr>
          <w:b/>
          <w:sz w:val="22"/>
          <w:szCs w:val="22"/>
          <w:lang w:eastAsia="zh-CN"/>
        </w:rPr>
      </w:pPr>
      <w:r w:rsidRPr="00804107">
        <w:rPr>
          <w:b/>
          <w:sz w:val="22"/>
          <w:szCs w:val="22"/>
          <w:lang w:eastAsia="zh-CN"/>
        </w:rPr>
        <w:t>Odstąpienie od umowy</w:t>
      </w:r>
    </w:p>
    <w:p w14:paraId="05926317" w14:textId="77777777" w:rsidR="007208DD" w:rsidRPr="00804107" w:rsidRDefault="007208DD" w:rsidP="003361CE">
      <w:pPr>
        <w:numPr>
          <w:ilvl w:val="0"/>
          <w:numId w:val="22"/>
        </w:numPr>
        <w:shd w:val="clear" w:color="auto" w:fill="FFFFFF"/>
        <w:tabs>
          <w:tab w:val="clear" w:pos="360"/>
          <w:tab w:val="left" w:pos="0"/>
          <w:tab w:val="num" w:pos="426"/>
        </w:tabs>
        <w:suppressAutoHyphens/>
        <w:ind w:left="426" w:hanging="426"/>
        <w:jc w:val="both"/>
        <w:textAlignment w:val="baseline"/>
        <w:rPr>
          <w:rFonts w:eastAsia="Calibri"/>
          <w:sz w:val="22"/>
          <w:szCs w:val="22"/>
          <w:lang w:eastAsia="zh-CN"/>
        </w:rPr>
      </w:pPr>
      <w:r w:rsidRPr="00804107">
        <w:rPr>
          <w:rFonts w:eastAsia="Calibri"/>
          <w:sz w:val="22"/>
          <w:szCs w:val="22"/>
          <w:lang w:eastAsia="zh-CN"/>
        </w:rPr>
        <w:t>Zamawiającemu przysługuje prawo odstąpienia od umowy w przypadkach określonych w art. 456 ust. 1 pkt. 2 u.p.z.p.  jeżeli zachodzi co najmniej jedna z następujących okoliczności :</w:t>
      </w:r>
    </w:p>
    <w:p w14:paraId="5BF016D6" w14:textId="77777777" w:rsidR="007208DD" w:rsidRPr="00804107" w:rsidRDefault="007208DD" w:rsidP="00453062">
      <w:pPr>
        <w:numPr>
          <w:ilvl w:val="0"/>
          <w:numId w:val="23"/>
        </w:numPr>
        <w:suppressAutoHyphens/>
        <w:autoSpaceDE w:val="0"/>
        <w:ind w:left="709" w:hanging="283"/>
        <w:jc w:val="both"/>
        <w:rPr>
          <w:rFonts w:eastAsia="Calibri"/>
          <w:sz w:val="22"/>
          <w:szCs w:val="22"/>
          <w:lang w:eastAsia="zh-CN"/>
        </w:rPr>
      </w:pPr>
      <w:r w:rsidRPr="00804107">
        <w:rPr>
          <w:rFonts w:eastAsia="Calibri"/>
          <w:sz w:val="22"/>
          <w:szCs w:val="22"/>
          <w:lang w:eastAsia="zh-CN"/>
        </w:rPr>
        <w:t>dokonano zmiany umowy z naruszeniem art.. 454 i art. 455 u.p.z.p. (w części umowy której zmiana dotyczy)</w:t>
      </w:r>
    </w:p>
    <w:p w14:paraId="24A8F366" w14:textId="77777777" w:rsidR="007208DD" w:rsidRPr="00804107" w:rsidRDefault="00356C0A" w:rsidP="00453062">
      <w:pPr>
        <w:numPr>
          <w:ilvl w:val="0"/>
          <w:numId w:val="23"/>
        </w:numPr>
        <w:suppressAutoHyphens/>
        <w:autoSpaceDE w:val="0"/>
        <w:ind w:left="709" w:hanging="283"/>
        <w:jc w:val="both"/>
        <w:rPr>
          <w:rFonts w:eastAsia="Calibri"/>
          <w:sz w:val="22"/>
          <w:szCs w:val="22"/>
          <w:lang w:eastAsia="zh-CN"/>
        </w:rPr>
      </w:pPr>
      <w:r>
        <w:rPr>
          <w:rFonts w:eastAsia="Calibri"/>
          <w:sz w:val="22"/>
          <w:szCs w:val="22"/>
          <w:lang w:eastAsia="zh-CN"/>
        </w:rPr>
        <w:t>W</w:t>
      </w:r>
      <w:r w:rsidR="007208DD" w:rsidRPr="00804107">
        <w:rPr>
          <w:rFonts w:eastAsia="Calibri"/>
          <w:sz w:val="22"/>
          <w:szCs w:val="22"/>
          <w:lang w:eastAsia="zh-CN"/>
        </w:rPr>
        <w:t>ykonawca w chwili zawarcia umowy podlegał wykluczeniu na podstawie art. 108 u.p.z.p.</w:t>
      </w:r>
    </w:p>
    <w:p w14:paraId="008E59DD" w14:textId="753A497C" w:rsidR="007208DD" w:rsidRPr="00804107" w:rsidRDefault="007208DD" w:rsidP="00453062">
      <w:pPr>
        <w:numPr>
          <w:ilvl w:val="0"/>
          <w:numId w:val="23"/>
        </w:numPr>
        <w:suppressAutoHyphens/>
        <w:autoSpaceDE w:val="0"/>
        <w:ind w:left="709" w:hanging="283"/>
        <w:jc w:val="both"/>
        <w:rPr>
          <w:rFonts w:eastAsia="Calibri"/>
          <w:sz w:val="22"/>
          <w:szCs w:val="22"/>
          <w:lang w:eastAsia="zh-CN"/>
        </w:rPr>
      </w:pPr>
      <w:r w:rsidRPr="00804107">
        <w:rPr>
          <w:rFonts w:eastAsia="Calibri"/>
          <w:bCs/>
          <w:sz w:val="22"/>
          <w:szCs w:val="22"/>
        </w:rPr>
        <w:t>Trybunał Sprawiedliwości Unii Europejskiej stwierdził, w ramach procedury przewidzianej w art. 258 Traktatu o</w:t>
      </w:r>
      <w:r w:rsidR="001420DC" w:rsidRPr="00804107">
        <w:rPr>
          <w:rFonts w:eastAsia="Calibri"/>
          <w:bCs/>
          <w:sz w:val="22"/>
          <w:szCs w:val="22"/>
        </w:rPr>
        <w:t> </w:t>
      </w:r>
      <w:r w:rsidRPr="00804107">
        <w:rPr>
          <w:rFonts w:eastAsia="Calibri"/>
          <w:bCs/>
          <w:sz w:val="22"/>
          <w:szCs w:val="22"/>
        </w:rPr>
        <w:t xml:space="preserve">Funkcjonowaniu Unii Europejskiej, że </w:t>
      </w:r>
      <w:r w:rsidR="002C0A6D" w:rsidRPr="00804107">
        <w:rPr>
          <w:rFonts w:eastAsia="Calibri"/>
          <w:bCs/>
          <w:sz w:val="22"/>
          <w:szCs w:val="22"/>
        </w:rPr>
        <w:t>R</w:t>
      </w:r>
      <w:r w:rsidRPr="00804107">
        <w:rPr>
          <w:rFonts w:eastAsia="Calibri"/>
          <w:bCs/>
          <w:sz w:val="22"/>
          <w:szCs w:val="22"/>
        </w:rPr>
        <w:t xml:space="preserve">zeczpospolita Polska uchybiła zobowiązaniom, które ciążą na nim na mocy Traktatów, dyrektywy 2014/24/UE i dyrektywy 2014/25/UE, dyrektywy 2014/25/UE i dyrektywy 2009/81/WE z uwagi na to, że </w:t>
      </w:r>
      <w:r w:rsidR="00356C0A">
        <w:rPr>
          <w:rFonts w:eastAsia="Calibri"/>
          <w:bCs/>
          <w:sz w:val="22"/>
          <w:szCs w:val="22"/>
        </w:rPr>
        <w:t>Z</w:t>
      </w:r>
      <w:r w:rsidRPr="00804107">
        <w:rPr>
          <w:rFonts w:eastAsia="Calibri"/>
          <w:bCs/>
          <w:sz w:val="22"/>
          <w:szCs w:val="22"/>
        </w:rPr>
        <w:t>amawiający udzielił zamówienia z naruszeniem prawa Unii Europejskiej</w:t>
      </w:r>
    </w:p>
    <w:p w14:paraId="701A2389" w14:textId="43F01E5F" w:rsidR="007208DD" w:rsidRPr="00804107" w:rsidRDefault="007208DD" w:rsidP="003361CE">
      <w:pPr>
        <w:numPr>
          <w:ilvl w:val="0"/>
          <w:numId w:val="22"/>
        </w:numPr>
        <w:shd w:val="clear" w:color="auto" w:fill="FFFFFF"/>
        <w:tabs>
          <w:tab w:val="clear" w:pos="360"/>
          <w:tab w:val="left" w:pos="0"/>
          <w:tab w:val="num" w:pos="426"/>
        </w:tabs>
        <w:suppressAutoHyphens/>
        <w:ind w:left="426" w:hanging="426"/>
        <w:jc w:val="both"/>
        <w:textAlignment w:val="baseline"/>
        <w:rPr>
          <w:rFonts w:eastAsia="Calibri"/>
          <w:sz w:val="22"/>
          <w:szCs w:val="22"/>
          <w:lang w:eastAsia="zh-CN"/>
        </w:rPr>
      </w:pPr>
      <w:r w:rsidRPr="00804107">
        <w:rPr>
          <w:rFonts w:eastAsia="Calibri"/>
          <w:spacing w:val="-4"/>
          <w:sz w:val="22"/>
          <w:szCs w:val="22"/>
          <w:lang w:eastAsia="zh-CN"/>
        </w:rPr>
        <w:t xml:space="preserve">Strony postanawiają, że oprócz przypadków wymienionych w ustawie </w:t>
      </w:r>
      <w:r w:rsidR="00DB5097" w:rsidRPr="00804107">
        <w:rPr>
          <w:spacing w:val="-4"/>
          <w:sz w:val="22"/>
          <w:szCs w:val="22"/>
          <w:lang w:val="x-none" w:eastAsia="zh-CN"/>
        </w:rPr>
        <w:t xml:space="preserve">z 23 kwietnia 1964 r. </w:t>
      </w:r>
      <w:r w:rsidRPr="00804107">
        <w:rPr>
          <w:rFonts w:eastAsia="Calibri"/>
          <w:spacing w:val="-4"/>
          <w:sz w:val="22"/>
          <w:szCs w:val="22"/>
          <w:lang w:eastAsia="zh-CN"/>
        </w:rPr>
        <w:t xml:space="preserve">Kodeks </w:t>
      </w:r>
      <w:r w:rsidR="001C443A">
        <w:rPr>
          <w:rFonts w:eastAsia="Calibri"/>
          <w:spacing w:val="-4"/>
          <w:sz w:val="22"/>
          <w:szCs w:val="22"/>
          <w:lang w:eastAsia="zh-CN"/>
        </w:rPr>
        <w:br/>
      </w:r>
      <w:r w:rsidRPr="00804107">
        <w:rPr>
          <w:rFonts w:eastAsia="Calibri"/>
          <w:spacing w:val="-4"/>
          <w:sz w:val="22"/>
          <w:szCs w:val="22"/>
          <w:lang w:eastAsia="zh-CN"/>
        </w:rPr>
        <w:t xml:space="preserve">Cywilny </w:t>
      </w:r>
      <w:r w:rsidR="00DB5097" w:rsidRPr="00804107">
        <w:rPr>
          <w:sz w:val="22"/>
          <w:szCs w:val="22"/>
          <w:lang w:val="x-none" w:eastAsia="zh-CN"/>
        </w:rPr>
        <w:t>(</w:t>
      </w:r>
      <w:r w:rsidR="00DB5097" w:rsidRPr="00804107">
        <w:rPr>
          <w:sz w:val="22"/>
          <w:szCs w:val="22"/>
          <w:lang w:eastAsia="zh-CN"/>
        </w:rPr>
        <w:t>t.</w:t>
      </w:r>
      <w:r w:rsidR="001C443A">
        <w:rPr>
          <w:sz w:val="22"/>
          <w:szCs w:val="22"/>
          <w:lang w:eastAsia="zh-CN"/>
        </w:rPr>
        <w:t xml:space="preserve"> </w:t>
      </w:r>
      <w:r w:rsidR="00DB5097" w:rsidRPr="00804107">
        <w:rPr>
          <w:sz w:val="22"/>
          <w:szCs w:val="22"/>
          <w:lang w:eastAsia="zh-CN"/>
        </w:rPr>
        <w:t xml:space="preserve">j.: </w:t>
      </w:r>
      <w:r w:rsidR="00DB5097" w:rsidRPr="00804107">
        <w:rPr>
          <w:sz w:val="22"/>
          <w:szCs w:val="22"/>
          <w:lang w:val="x-none" w:eastAsia="zh-CN"/>
        </w:rPr>
        <w:t>Dz. U. z 20</w:t>
      </w:r>
      <w:r w:rsidR="00DB5097" w:rsidRPr="00804107">
        <w:rPr>
          <w:sz w:val="22"/>
          <w:szCs w:val="22"/>
          <w:lang w:eastAsia="zh-CN"/>
        </w:rPr>
        <w:t>2</w:t>
      </w:r>
      <w:r w:rsidR="001C443A">
        <w:rPr>
          <w:sz w:val="22"/>
          <w:szCs w:val="22"/>
          <w:lang w:eastAsia="zh-CN"/>
        </w:rPr>
        <w:t>5</w:t>
      </w:r>
      <w:r w:rsidR="00DB5097" w:rsidRPr="00804107">
        <w:rPr>
          <w:sz w:val="22"/>
          <w:szCs w:val="22"/>
          <w:lang w:eastAsia="zh-CN"/>
        </w:rPr>
        <w:t xml:space="preserve"> r.,</w:t>
      </w:r>
      <w:r w:rsidR="00DB5097" w:rsidRPr="00804107">
        <w:rPr>
          <w:sz w:val="22"/>
          <w:szCs w:val="22"/>
          <w:lang w:val="x-none" w:eastAsia="zh-CN"/>
        </w:rPr>
        <w:t xml:space="preserve"> poz. </w:t>
      </w:r>
      <w:r w:rsidR="0008149A">
        <w:rPr>
          <w:sz w:val="22"/>
          <w:szCs w:val="22"/>
          <w:lang w:val="x-none" w:eastAsia="zh-CN"/>
        </w:rPr>
        <w:t>10</w:t>
      </w:r>
      <w:r w:rsidR="001C443A">
        <w:rPr>
          <w:sz w:val="22"/>
          <w:szCs w:val="22"/>
          <w:lang w:val="x-none" w:eastAsia="zh-CN"/>
        </w:rPr>
        <w:t>71</w:t>
      </w:r>
      <w:r w:rsidR="00DB5097" w:rsidRPr="00804107">
        <w:rPr>
          <w:sz w:val="22"/>
          <w:szCs w:val="22"/>
          <w:lang w:val="x-none" w:eastAsia="zh-CN"/>
        </w:rPr>
        <w:t>)</w:t>
      </w:r>
      <w:r w:rsidR="00DB5097" w:rsidRPr="00804107">
        <w:rPr>
          <w:sz w:val="22"/>
          <w:szCs w:val="22"/>
          <w:lang w:eastAsia="zh-CN"/>
        </w:rPr>
        <w:t xml:space="preserve"> </w:t>
      </w:r>
      <w:r w:rsidRPr="00804107">
        <w:rPr>
          <w:rFonts w:eastAsia="Calibri"/>
          <w:spacing w:val="-4"/>
          <w:sz w:val="22"/>
          <w:szCs w:val="22"/>
          <w:lang w:eastAsia="zh-CN"/>
        </w:rPr>
        <w:t>przysługuje im prawo</w:t>
      </w:r>
      <w:r w:rsidRPr="00804107">
        <w:rPr>
          <w:rFonts w:eastAsia="Calibri"/>
          <w:sz w:val="22"/>
          <w:szCs w:val="22"/>
          <w:lang w:eastAsia="zh-CN"/>
        </w:rPr>
        <w:t xml:space="preserve"> do</w:t>
      </w:r>
      <w:r w:rsidR="00795C18" w:rsidRPr="00804107">
        <w:rPr>
          <w:rFonts w:eastAsia="Calibri"/>
          <w:sz w:val="22"/>
          <w:szCs w:val="22"/>
          <w:lang w:eastAsia="zh-CN"/>
        </w:rPr>
        <w:t> </w:t>
      </w:r>
      <w:r w:rsidRPr="00804107">
        <w:rPr>
          <w:rFonts w:eastAsia="Calibri"/>
          <w:sz w:val="22"/>
          <w:szCs w:val="22"/>
          <w:lang w:eastAsia="zh-CN"/>
        </w:rPr>
        <w:t>odstąpienia od umowy w terminie 30 dni od powzięcia wiadomości o opisanych poniżej okolicznościach</w:t>
      </w:r>
    </w:p>
    <w:p w14:paraId="35D23E13" w14:textId="77777777" w:rsidR="007208DD" w:rsidRPr="00804107" w:rsidRDefault="007208DD" w:rsidP="003361CE">
      <w:pPr>
        <w:numPr>
          <w:ilvl w:val="0"/>
          <w:numId w:val="20"/>
        </w:numPr>
        <w:suppressAutoHyphens/>
        <w:ind w:hanging="294"/>
        <w:jc w:val="both"/>
        <w:rPr>
          <w:sz w:val="22"/>
          <w:szCs w:val="22"/>
          <w:lang w:eastAsia="zh-CN"/>
        </w:rPr>
      </w:pPr>
      <w:r w:rsidRPr="00804107">
        <w:rPr>
          <w:sz w:val="22"/>
          <w:szCs w:val="22"/>
          <w:lang w:eastAsia="zh-CN"/>
        </w:rPr>
        <w:t>Zamawiający może odstąpić od umowy:</w:t>
      </w:r>
    </w:p>
    <w:p w14:paraId="5DA4354B" w14:textId="77777777" w:rsidR="007208DD" w:rsidRPr="00804107" w:rsidRDefault="007208DD" w:rsidP="003361CE">
      <w:pPr>
        <w:numPr>
          <w:ilvl w:val="1"/>
          <w:numId w:val="17"/>
        </w:numPr>
        <w:tabs>
          <w:tab w:val="clear" w:pos="0"/>
          <w:tab w:val="num" w:pos="1134"/>
          <w:tab w:val="num" w:pos="1440"/>
        </w:tabs>
        <w:suppressAutoHyphens/>
        <w:ind w:left="1134" w:hanging="425"/>
        <w:jc w:val="both"/>
        <w:rPr>
          <w:sz w:val="22"/>
          <w:szCs w:val="22"/>
          <w:lang w:eastAsia="zh-CN"/>
        </w:rPr>
      </w:pPr>
      <w:r w:rsidRPr="00804107">
        <w:rPr>
          <w:sz w:val="22"/>
          <w:szCs w:val="22"/>
          <w:lang w:eastAsia="zh-CN"/>
        </w:rPr>
        <w:lastRenderedPageBreak/>
        <w:t>w razie wystąpienia istotnej zmiany okoliczności powodującej, że wykonanie umowy nie leży w interesie publicznym, czego nie można było przewidzieć w chwili zawarcia umowy, lub dalsze wykonywanie umowy może zagrozić istotnemu bezpieczeństwu państwa lub bezpieczeństwu publicznemu,</w:t>
      </w:r>
    </w:p>
    <w:p w14:paraId="7F9D68A4" w14:textId="77777777" w:rsidR="007208DD" w:rsidRPr="00804107" w:rsidRDefault="007208DD" w:rsidP="003361CE">
      <w:pPr>
        <w:numPr>
          <w:ilvl w:val="1"/>
          <w:numId w:val="17"/>
        </w:numPr>
        <w:tabs>
          <w:tab w:val="clear" w:pos="0"/>
          <w:tab w:val="num" w:pos="1134"/>
          <w:tab w:val="num" w:pos="1440"/>
        </w:tabs>
        <w:suppressAutoHyphens/>
        <w:ind w:left="1134" w:hanging="425"/>
        <w:jc w:val="both"/>
        <w:rPr>
          <w:sz w:val="22"/>
          <w:szCs w:val="22"/>
          <w:lang w:eastAsia="zh-CN"/>
        </w:rPr>
      </w:pPr>
      <w:r w:rsidRPr="00804107">
        <w:rPr>
          <w:spacing w:val="-8"/>
          <w:sz w:val="22"/>
          <w:szCs w:val="22"/>
          <w:lang w:eastAsia="zh-CN"/>
        </w:rPr>
        <w:t>Wykonawca rozwiązał firmę lub utracił uprawnienia do prowadzenia działalności gospodarczej</w:t>
      </w:r>
      <w:r w:rsidRPr="00804107">
        <w:rPr>
          <w:sz w:val="22"/>
          <w:szCs w:val="22"/>
          <w:lang w:eastAsia="zh-CN"/>
        </w:rPr>
        <w:t xml:space="preserve"> </w:t>
      </w:r>
      <w:r w:rsidR="00DD1F74">
        <w:rPr>
          <w:sz w:val="22"/>
          <w:szCs w:val="22"/>
          <w:lang w:eastAsia="zh-CN"/>
        </w:rPr>
        <w:br/>
      </w:r>
      <w:r w:rsidRPr="00804107">
        <w:rPr>
          <w:sz w:val="22"/>
          <w:szCs w:val="22"/>
          <w:lang w:eastAsia="zh-CN"/>
        </w:rPr>
        <w:t>w zakresie objętym zamówieniem,</w:t>
      </w:r>
    </w:p>
    <w:p w14:paraId="54C45915" w14:textId="77777777" w:rsidR="007208DD" w:rsidRPr="001C443A" w:rsidRDefault="007208DD" w:rsidP="003361CE">
      <w:pPr>
        <w:numPr>
          <w:ilvl w:val="1"/>
          <w:numId w:val="17"/>
        </w:numPr>
        <w:tabs>
          <w:tab w:val="clear" w:pos="0"/>
          <w:tab w:val="num" w:pos="1134"/>
          <w:tab w:val="num" w:pos="1440"/>
        </w:tabs>
        <w:suppressAutoHyphens/>
        <w:ind w:left="1134" w:hanging="425"/>
        <w:jc w:val="both"/>
        <w:rPr>
          <w:sz w:val="22"/>
          <w:szCs w:val="22"/>
          <w:lang w:eastAsia="zh-CN"/>
        </w:rPr>
      </w:pPr>
      <w:r w:rsidRPr="00804107">
        <w:rPr>
          <w:spacing w:val="-6"/>
          <w:sz w:val="22"/>
          <w:szCs w:val="22"/>
          <w:lang w:eastAsia="zh-CN"/>
        </w:rPr>
        <w:t>Wykonawca jest w zwłoce w wydaniu towaru</w:t>
      </w:r>
      <w:r w:rsidR="003B3AB3" w:rsidRPr="00804107">
        <w:rPr>
          <w:spacing w:val="-6"/>
          <w:sz w:val="22"/>
          <w:szCs w:val="22"/>
          <w:lang w:eastAsia="zh-CN"/>
        </w:rPr>
        <w:t xml:space="preserve"> </w:t>
      </w:r>
      <w:r w:rsidRPr="00804107">
        <w:rPr>
          <w:spacing w:val="-6"/>
          <w:sz w:val="22"/>
          <w:szCs w:val="22"/>
          <w:lang w:eastAsia="zh-CN"/>
        </w:rPr>
        <w:t>lub usunięciu stwierdzonych wad, braków lub niezgodności</w:t>
      </w:r>
      <w:r w:rsidRPr="00804107">
        <w:rPr>
          <w:sz w:val="22"/>
          <w:szCs w:val="22"/>
          <w:lang w:eastAsia="zh-CN"/>
        </w:rPr>
        <w:t xml:space="preserve"> towaru z umową o 5 dni roboczych ponad terminy określone w umowie</w:t>
      </w:r>
      <w:r w:rsidRPr="00804107">
        <w:rPr>
          <w:spacing w:val="-4"/>
          <w:sz w:val="22"/>
          <w:szCs w:val="22"/>
          <w:lang w:eastAsia="zh-CN"/>
        </w:rPr>
        <w:t>.</w:t>
      </w:r>
    </w:p>
    <w:p w14:paraId="32570B29" w14:textId="56B63160" w:rsidR="001C443A" w:rsidRPr="00804107" w:rsidRDefault="001C443A" w:rsidP="003361CE">
      <w:pPr>
        <w:numPr>
          <w:ilvl w:val="1"/>
          <w:numId w:val="17"/>
        </w:numPr>
        <w:tabs>
          <w:tab w:val="clear" w:pos="0"/>
          <w:tab w:val="num" w:pos="1134"/>
          <w:tab w:val="num" w:pos="1440"/>
        </w:tabs>
        <w:suppressAutoHyphens/>
        <w:ind w:left="1134" w:hanging="425"/>
        <w:jc w:val="both"/>
        <w:rPr>
          <w:sz w:val="22"/>
          <w:szCs w:val="22"/>
          <w:lang w:eastAsia="zh-CN"/>
        </w:rPr>
      </w:pPr>
      <w:r w:rsidRPr="001C443A">
        <w:rPr>
          <w:sz w:val="22"/>
          <w:szCs w:val="22"/>
          <w:lang w:eastAsia="zh-CN"/>
        </w:rPr>
        <w:t>Wykonawca jest w zwłoce w dostawie przedmiotu użyczenia lub usunięciu stwierdzonych wad, braków lub niezgodności z umową o 5 dni roboczych ponad terminy określone w umowie lub ustalone z Zamawiającym</w:t>
      </w:r>
      <w:r>
        <w:rPr>
          <w:sz w:val="22"/>
          <w:szCs w:val="22"/>
          <w:lang w:eastAsia="zh-CN"/>
        </w:rPr>
        <w:t>.</w:t>
      </w:r>
    </w:p>
    <w:p w14:paraId="0B9A5E10" w14:textId="77777777" w:rsidR="007208DD" w:rsidRPr="00804107" w:rsidRDefault="007208DD" w:rsidP="003361CE">
      <w:pPr>
        <w:numPr>
          <w:ilvl w:val="1"/>
          <w:numId w:val="17"/>
        </w:numPr>
        <w:tabs>
          <w:tab w:val="clear" w:pos="0"/>
          <w:tab w:val="num" w:pos="1134"/>
          <w:tab w:val="num" w:pos="1440"/>
        </w:tabs>
        <w:suppressAutoHyphens/>
        <w:ind w:left="1134" w:hanging="425"/>
        <w:jc w:val="both"/>
        <w:rPr>
          <w:sz w:val="22"/>
          <w:szCs w:val="22"/>
          <w:lang w:eastAsia="zh-CN"/>
        </w:rPr>
      </w:pPr>
      <w:r w:rsidRPr="00804107">
        <w:rPr>
          <w:spacing w:val="-4"/>
          <w:sz w:val="22"/>
          <w:szCs w:val="22"/>
          <w:lang w:eastAsia="zh-CN"/>
        </w:rPr>
        <w:t>Wykonawca trzykrotnie został ukarany za naruszenie tożsamych obowiązków określonych</w:t>
      </w:r>
      <w:r w:rsidRPr="00804107">
        <w:rPr>
          <w:sz w:val="22"/>
          <w:szCs w:val="22"/>
          <w:lang w:eastAsia="zh-CN"/>
        </w:rPr>
        <w:t xml:space="preserve"> </w:t>
      </w:r>
      <w:r w:rsidR="00553290">
        <w:rPr>
          <w:sz w:val="22"/>
          <w:szCs w:val="22"/>
          <w:lang w:eastAsia="zh-CN"/>
        </w:rPr>
        <w:br/>
      </w:r>
      <w:r w:rsidRPr="00804107">
        <w:rPr>
          <w:sz w:val="22"/>
          <w:szCs w:val="22"/>
          <w:lang w:eastAsia="zh-CN"/>
        </w:rPr>
        <w:t>w umowie,</w:t>
      </w:r>
    </w:p>
    <w:p w14:paraId="3C1740B6" w14:textId="77777777" w:rsidR="00CA4759" w:rsidRPr="00804107" w:rsidRDefault="00CA4759" w:rsidP="004B645C">
      <w:pPr>
        <w:numPr>
          <w:ilvl w:val="1"/>
          <w:numId w:val="17"/>
        </w:numPr>
        <w:ind w:left="1134" w:hanging="425"/>
        <w:jc w:val="both"/>
        <w:rPr>
          <w:sz w:val="22"/>
          <w:szCs w:val="22"/>
          <w:lang w:eastAsia="zh-CN"/>
        </w:rPr>
      </w:pPr>
      <w:r w:rsidRPr="00804107">
        <w:rPr>
          <w:sz w:val="22"/>
          <w:szCs w:val="22"/>
          <w:lang w:eastAsia="zh-CN"/>
        </w:rPr>
        <w:t xml:space="preserve">Wykonawca na wezwanie Zamawianego nie przedłożył dokumentów o których umowa </w:t>
      </w:r>
      <w:r w:rsidR="004B645C">
        <w:rPr>
          <w:sz w:val="22"/>
          <w:szCs w:val="22"/>
          <w:lang w:eastAsia="zh-CN"/>
        </w:rPr>
        <w:br/>
      </w:r>
      <w:r w:rsidRPr="00804107">
        <w:rPr>
          <w:sz w:val="22"/>
          <w:szCs w:val="22"/>
          <w:lang w:eastAsia="zh-CN"/>
        </w:rPr>
        <w:t>§ 3</w:t>
      </w:r>
      <w:r w:rsidR="004B645C">
        <w:rPr>
          <w:sz w:val="22"/>
          <w:szCs w:val="22"/>
          <w:lang w:eastAsia="zh-CN"/>
        </w:rPr>
        <w:t>u</w:t>
      </w:r>
      <w:r w:rsidRPr="00804107">
        <w:rPr>
          <w:sz w:val="22"/>
          <w:szCs w:val="22"/>
          <w:lang w:eastAsia="zh-CN"/>
        </w:rPr>
        <w:t xml:space="preserve">st. </w:t>
      </w:r>
      <w:r w:rsidR="00090360">
        <w:rPr>
          <w:sz w:val="22"/>
          <w:szCs w:val="22"/>
          <w:lang w:eastAsia="zh-CN"/>
        </w:rPr>
        <w:t>4</w:t>
      </w:r>
      <w:r w:rsidRPr="00804107">
        <w:rPr>
          <w:sz w:val="22"/>
          <w:szCs w:val="22"/>
          <w:lang w:eastAsia="zh-CN"/>
        </w:rPr>
        <w:t>.</w:t>
      </w:r>
    </w:p>
    <w:p w14:paraId="631A6918" w14:textId="77777777" w:rsidR="007208DD" w:rsidRPr="00804107" w:rsidRDefault="007208DD" w:rsidP="003361CE">
      <w:pPr>
        <w:numPr>
          <w:ilvl w:val="0"/>
          <w:numId w:val="20"/>
        </w:numPr>
        <w:suppressAutoHyphens/>
        <w:ind w:hanging="294"/>
        <w:jc w:val="both"/>
        <w:rPr>
          <w:sz w:val="22"/>
          <w:szCs w:val="22"/>
          <w:lang w:eastAsia="zh-CN"/>
        </w:rPr>
      </w:pPr>
      <w:r w:rsidRPr="00804107">
        <w:rPr>
          <w:sz w:val="22"/>
          <w:szCs w:val="22"/>
          <w:lang w:eastAsia="zh-CN"/>
        </w:rPr>
        <w:t>Wykonawca może odstąpić od umowy jeżeli:</w:t>
      </w:r>
    </w:p>
    <w:p w14:paraId="073EBBE7" w14:textId="77777777" w:rsidR="007208DD" w:rsidRPr="00804107" w:rsidRDefault="007208DD" w:rsidP="003361CE">
      <w:pPr>
        <w:numPr>
          <w:ilvl w:val="2"/>
          <w:numId w:val="17"/>
        </w:numPr>
        <w:tabs>
          <w:tab w:val="left" w:pos="1134"/>
        </w:tabs>
        <w:suppressAutoHyphens/>
        <w:ind w:left="1134" w:hanging="425"/>
        <w:jc w:val="both"/>
        <w:rPr>
          <w:sz w:val="22"/>
          <w:szCs w:val="22"/>
          <w:lang w:eastAsia="zh-CN"/>
        </w:rPr>
      </w:pPr>
      <w:r w:rsidRPr="00804107">
        <w:rPr>
          <w:sz w:val="22"/>
          <w:szCs w:val="22"/>
          <w:lang w:eastAsia="zh-CN"/>
        </w:rPr>
        <w:t xml:space="preserve">Zamawiający jest w zwłoce z uiszczeniem należności na rzecz </w:t>
      </w:r>
      <w:r w:rsidRPr="00804107">
        <w:rPr>
          <w:spacing w:val="-4"/>
          <w:sz w:val="22"/>
          <w:szCs w:val="22"/>
          <w:lang w:eastAsia="zh-CN"/>
        </w:rPr>
        <w:t>Wykonawcy 2 miesiące ponad termin płatności faktury i pomimo dodatkowego wezwania</w:t>
      </w:r>
      <w:r w:rsidRPr="00804107">
        <w:rPr>
          <w:sz w:val="22"/>
          <w:szCs w:val="22"/>
          <w:lang w:eastAsia="zh-CN"/>
        </w:rPr>
        <w:t xml:space="preserve"> listem poleconym odmawia uiszczenia należności.</w:t>
      </w:r>
    </w:p>
    <w:p w14:paraId="0CBB3BE7" w14:textId="77777777" w:rsidR="007208DD" w:rsidRPr="00804107" w:rsidRDefault="007208DD" w:rsidP="003361CE">
      <w:pPr>
        <w:numPr>
          <w:ilvl w:val="0"/>
          <w:numId w:val="22"/>
        </w:numPr>
        <w:shd w:val="clear" w:color="auto" w:fill="FFFFFF"/>
        <w:tabs>
          <w:tab w:val="clear" w:pos="360"/>
          <w:tab w:val="num" w:pos="0"/>
          <w:tab w:val="num" w:pos="426"/>
        </w:tabs>
        <w:suppressAutoHyphens/>
        <w:ind w:left="426" w:hanging="426"/>
        <w:jc w:val="both"/>
        <w:textAlignment w:val="baseline"/>
        <w:rPr>
          <w:rFonts w:eastAsia="Calibri"/>
          <w:sz w:val="22"/>
          <w:szCs w:val="22"/>
          <w:lang w:eastAsia="zh-CN"/>
        </w:rPr>
      </w:pPr>
      <w:r w:rsidRPr="00804107">
        <w:rPr>
          <w:rFonts w:eastAsia="Calibri"/>
          <w:sz w:val="22"/>
          <w:szCs w:val="22"/>
          <w:lang w:eastAsia="zh-CN"/>
        </w:rPr>
        <w:t>Odstąpienie od umowy powinno nastąpić w formie pisemnej pod rygorem nieważności i powinno zawierać uzasadnienie</w:t>
      </w:r>
      <w:r w:rsidRPr="00804107">
        <w:rPr>
          <w:rFonts w:eastAsia="Calibri"/>
          <w:spacing w:val="-4"/>
          <w:sz w:val="22"/>
          <w:szCs w:val="22"/>
          <w:lang w:eastAsia="zh-CN"/>
        </w:rPr>
        <w:t xml:space="preserve">. </w:t>
      </w:r>
      <w:r w:rsidRPr="00804107">
        <w:rPr>
          <w:rFonts w:eastAsia="Calibri"/>
          <w:sz w:val="22"/>
          <w:szCs w:val="22"/>
          <w:lang w:eastAsia="zh-CN"/>
        </w:rPr>
        <w:t>Uprawnienie do odstąpienia nie pozbawia prawa do naliczenia kar umownych przewidzianych umową.</w:t>
      </w:r>
    </w:p>
    <w:p w14:paraId="05F5BC20" w14:textId="77777777" w:rsidR="007208DD" w:rsidRPr="00804107" w:rsidRDefault="007208DD" w:rsidP="003361CE">
      <w:pPr>
        <w:numPr>
          <w:ilvl w:val="0"/>
          <w:numId w:val="18"/>
        </w:numPr>
        <w:tabs>
          <w:tab w:val="clear" w:pos="360"/>
          <w:tab w:val="num" w:pos="426"/>
        </w:tabs>
        <w:suppressAutoHyphens/>
        <w:ind w:left="426" w:hanging="426"/>
        <w:jc w:val="both"/>
        <w:rPr>
          <w:sz w:val="22"/>
          <w:szCs w:val="22"/>
          <w:lang w:eastAsia="zh-CN"/>
        </w:rPr>
      </w:pPr>
      <w:r w:rsidRPr="00804107">
        <w:rPr>
          <w:spacing w:val="-6"/>
          <w:sz w:val="22"/>
          <w:szCs w:val="22"/>
          <w:lang w:eastAsia="zh-CN"/>
        </w:rPr>
        <w:t>Przed wykonaniem prawa odstąpienia od umowy, strona zamierzająca odstąpić od umowy wyznaczy</w:t>
      </w:r>
      <w:r w:rsidRPr="00804107">
        <w:rPr>
          <w:sz w:val="22"/>
          <w:szCs w:val="22"/>
          <w:lang w:eastAsia="zh-CN"/>
        </w:rPr>
        <w:t xml:space="preserve"> pisemnie drugiej stronie stosowny termin na usunięcie naruszeń lub usunięcie ich przyczyn, </w:t>
      </w:r>
      <w:r w:rsidRPr="00804107">
        <w:rPr>
          <w:spacing w:val="-4"/>
          <w:sz w:val="22"/>
          <w:szCs w:val="22"/>
          <w:lang w:eastAsia="zh-CN"/>
        </w:rPr>
        <w:t>który nie może być jednakże dłuższy niż 5</w:t>
      </w:r>
      <w:r w:rsidR="00795C18" w:rsidRPr="00804107">
        <w:rPr>
          <w:spacing w:val="-4"/>
          <w:sz w:val="22"/>
          <w:szCs w:val="22"/>
          <w:lang w:eastAsia="zh-CN"/>
        </w:rPr>
        <w:t> </w:t>
      </w:r>
      <w:r w:rsidRPr="00804107">
        <w:rPr>
          <w:spacing w:val="-4"/>
          <w:sz w:val="22"/>
          <w:szCs w:val="22"/>
          <w:lang w:eastAsia="zh-CN"/>
        </w:rPr>
        <w:t>dni kalendarzowych od dnia otrzymania zawiadomienia.</w:t>
      </w:r>
    </w:p>
    <w:p w14:paraId="3F3EDBBC" w14:textId="77777777" w:rsidR="007208DD" w:rsidRDefault="007208DD" w:rsidP="003361CE">
      <w:pPr>
        <w:numPr>
          <w:ilvl w:val="0"/>
          <w:numId w:val="18"/>
        </w:numPr>
        <w:tabs>
          <w:tab w:val="clear" w:pos="360"/>
          <w:tab w:val="num" w:pos="426"/>
        </w:tabs>
        <w:suppressAutoHyphens/>
        <w:ind w:left="426" w:hanging="426"/>
        <w:jc w:val="both"/>
        <w:rPr>
          <w:sz w:val="22"/>
          <w:szCs w:val="22"/>
          <w:lang w:eastAsia="zh-CN"/>
        </w:rPr>
      </w:pPr>
      <w:r w:rsidRPr="00804107">
        <w:rPr>
          <w:sz w:val="22"/>
          <w:szCs w:val="22"/>
          <w:lang w:eastAsia="zh-CN"/>
        </w:rPr>
        <w:t>W przypadku odstąpienia przez Zamawiającego od umowy zgodnie z niniejszym §, Wykonawca może żądać wyłącznie zapłaty wynagrodzenia za dostawy, które zostały zrealizowane do dnia odstąpienia</w:t>
      </w:r>
      <w:r w:rsidR="00190E6D">
        <w:rPr>
          <w:sz w:val="22"/>
          <w:szCs w:val="22"/>
          <w:lang w:eastAsia="zh-CN"/>
        </w:rPr>
        <w:t>.</w:t>
      </w:r>
    </w:p>
    <w:p w14:paraId="77A98876" w14:textId="4453C75D" w:rsidR="00F12731" w:rsidRPr="00804107" w:rsidRDefault="00F12731" w:rsidP="003361CE">
      <w:pPr>
        <w:numPr>
          <w:ilvl w:val="0"/>
          <w:numId w:val="18"/>
        </w:numPr>
        <w:tabs>
          <w:tab w:val="clear" w:pos="360"/>
          <w:tab w:val="num" w:pos="426"/>
        </w:tabs>
        <w:suppressAutoHyphens/>
        <w:ind w:left="426" w:hanging="426"/>
        <w:jc w:val="both"/>
        <w:rPr>
          <w:sz w:val="22"/>
          <w:szCs w:val="22"/>
          <w:lang w:eastAsia="zh-CN"/>
        </w:rPr>
      </w:pPr>
      <w:r w:rsidRPr="001727F6">
        <w:rPr>
          <w:sz w:val="22"/>
          <w:szCs w:val="22"/>
        </w:rPr>
        <w:t>W przypadku zmiany terminu obowiązywania umowy o której mowa §</w:t>
      </w:r>
      <w:r>
        <w:rPr>
          <w:sz w:val="22"/>
          <w:szCs w:val="22"/>
        </w:rPr>
        <w:t>4</w:t>
      </w:r>
      <w:r w:rsidRPr="001727F6">
        <w:rPr>
          <w:sz w:val="22"/>
          <w:szCs w:val="22"/>
        </w:rPr>
        <w:t xml:space="preserve"> ust. </w:t>
      </w:r>
      <w:r>
        <w:rPr>
          <w:sz w:val="22"/>
          <w:szCs w:val="22"/>
        </w:rPr>
        <w:t>8</w:t>
      </w:r>
      <w:r w:rsidRPr="001727F6">
        <w:rPr>
          <w:sz w:val="22"/>
          <w:szCs w:val="22"/>
        </w:rPr>
        <w:t xml:space="preserve"> wprowadzonego za zgodą obu stron, termin obowiązywania niniejszej umowy zostaje wydłużony/skrócony o tożsamy czas</w:t>
      </w:r>
      <w:r>
        <w:rPr>
          <w:sz w:val="22"/>
          <w:szCs w:val="22"/>
        </w:rPr>
        <w:t>.</w:t>
      </w:r>
    </w:p>
    <w:p w14:paraId="69809968" w14:textId="77777777" w:rsidR="006F1DCD" w:rsidRPr="00804107" w:rsidRDefault="006F1DCD" w:rsidP="00211BD3">
      <w:pPr>
        <w:suppressAutoHyphens/>
        <w:jc w:val="center"/>
        <w:rPr>
          <w:b/>
          <w:sz w:val="22"/>
          <w:szCs w:val="22"/>
          <w:lang w:eastAsia="zh-CN"/>
        </w:rPr>
      </w:pPr>
    </w:p>
    <w:p w14:paraId="058A0A05" w14:textId="77777777" w:rsidR="007208DD" w:rsidRPr="00804107" w:rsidRDefault="007208DD" w:rsidP="00211BD3">
      <w:pPr>
        <w:suppressAutoHyphens/>
        <w:jc w:val="center"/>
        <w:rPr>
          <w:sz w:val="22"/>
          <w:szCs w:val="22"/>
          <w:lang w:eastAsia="zh-CN"/>
        </w:rPr>
      </w:pPr>
      <w:r w:rsidRPr="00804107">
        <w:rPr>
          <w:b/>
          <w:sz w:val="22"/>
          <w:szCs w:val="22"/>
          <w:lang w:eastAsia="zh-CN"/>
        </w:rPr>
        <w:t>§ 1</w:t>
      </w:r>
      <w:r w:rsidR="001420DC" w:rsidRPr="00804107">
        <w:rPr>
          <w:b/>
          <w:sz w:val="22"/>
          <w:szCs w:val="22"/>
          <w:lang w:eastAsia="zh-CN"/>
        </w:rPr>
        <w:t>2</w:t>
      </w:r>
    </w:p>
    <w:p w14:paraId="1BAF1020" w14:textId="77777777" w:rsidR="007208DD" w:rsidRPr="00804107" w:rsidRDefault="007208DD" w:rsidP="00211BD3">
      <w:pPr>
        <w:suppressAutoHyphens/>
        <w:jc w:val="center"/>
        <w:rPr>
          <w:sz w:val="22"/>
          <w:szCs w:val="22"/>
          <w:lang w:val="x-none" w:eastAsia="zh-CN"/>
        </w:rPr>
      </w:pPr>
      <w:r w:rsidRPr="00804107">
        <w:rPr>
          <w:b/>
          <w:sz w:val="22"/>
          <w:szCs w:val="22"/>
          <w:lang w:eastAsia="zh-CN"/>
        </w:rPr>
        <w:t>Siła wyższa</w:t>
      </w:r>
    </w:p>
    <w:p w14:paraId="260A58D8" w14:textId="77777777" w:rsidR="007208DD" w:rsidRPr="00804107" w:rsidRDefault="007208DD" w:rsidP="003361CE">
      <w:pPr>
        <w:widowControl w:val="0"/>
        <w:numPr>
          <w:ilvl w:val="0"/>
          <w:numId w:val="13"/>
        </w:numPr>
        <w:tabs>
          <w:tab w:val="num" w:pos="426"/>
        </w:tabs>
        <w:suppressAutoHyphens/>
        <w:ind w:left="426" w:hanging="426"/>
        <w:jc w:val="both"/>
        <w:rPr>
          <w:sz w:val="22"/>
          <w:szCs w:val="22"/>
          <w:lang w:val="x-none" w:eastAsia="zh-CN"/>
        </w:rPr>
      </w:pPr>
      <w:r w:rsidRPr="00804107">
        <w:rPr>
          <w:spacing w:val="-6"/>
          <w:sz w:val="22"/>
          <w:szCs w:val="22"/>
          <w:lang w:val="x-none" w:eastAsia="zh-CN"/>
        </w:rPr>
        <w:t>Strony niniejszej umowy będą zwolnione z odpowiedzialności za niewypełnienie swoich zobowiązań</w:t>
      </w:r>
      <w:r w:rsidRPr="00804107">
        <w:rPr>
          <w:sz w:val="22"/>
          <w:szCs w:val="22"/>
          <w:lang w:val="x-none" w:eastAsia="zh-CN"/>
        </w:rPr>
        <w:t xml:space="preserve"> </w:t>
      </w:r>
      <w:r w:rsidRPr="00804107">
        <w:rPr>
          <w:spacing w:val="-6"/>
          <w:sz w:val="22"/>
          <w:szCs w:val="22"/>
          <w:lang w:val="x-none" w:eastAsia="zh-CN"/>
        </w:rPr>
        <w:t>zawartych w umowie, jeżeli okoliczności siły wyższej będą stanowiły przeszkodę w ich wypełnieniu.</w:t>
      </w:r>
    </w:p>
    <w:p w14:paraId="75FF194D" w14:textId="77777777" w:rsidR="007208DD" w:rsidRPr="00804107" w:rsidRDefault="007208DD" w:rsidP="003361CE">
      <w:pPr>
        <w:widowControl w:val="0"/>
        <w:numPr>
          <w:ilvl w:val="0"/>
          <w:numId w:val="13"/>
        </w:numPr>
        <w:tabs>
          <w:tab w:val="num" w:pos="426"/>
        </w:tabs>
        <w:suppressAutoHyphens/>
        <w:ind w:left="426" w:hanging="426"/>
        <w:jc w:val="both"/>
        <w:rPr>
          <w:sz w:val="22"/>
          <w:szCs w:val="22"/>
          <w:lang w:val="x-none" w:eastAsia="zh-CN"/>
        </w:rPr>
      </w:pPr>
      <w:r w:rsidRPr="00804107">
        <w:rPr>
          <w:sz w:val="22"/>
          <w:szCs w:val="22"/>
          <w:lang w:val="x-none" w:eastAsia="zh-CN"/>
        </w:rPr>
        <w:t xml:space="preserve">Strona może powołać się na okoliczności siły wyższej tylko wtedy, gdy poinformuje ona o tym </w:t>
      </w:r>
      <w:r w:rsidRPr="00804107">
        <w:rPr>
          <w:spacing w:val="-6"/>
          <w:sz w:val="22"/>
          <w:szCs w:val="22"/>
          <w:lang w:val="x-none" w:eastAsia="zh-CN"/>
        </w:rPr>
        <w:t>pisemnie drugą stronę w ciągu 3 dni roboczych od powstania tych okoliczności, o ile poinformowanie</w:t>
      </w:r>
      <w:r w:rsidRPr="00804107">
        <w:rPr>
          <w:sz w:val="22"/>
          <w:szCs w:val="22"/>
          <w:lang w:val="x-none" w:eastAsia="zh-CN"/>
        </w:rPr>
        <w:t xml:space="preserve"> drugiej strony jest w tym terminie możliwe.</w:t>
      </w:r>
    </w:p>
    <w:p w14:paraId="395BD18B" w14:textId="5286D621" w:rsidR="00EF44A0" w:rsidRPr="00912E06" w:rsidRDefault="007208DD" w:rsidP="00912E06">
      <w:pPr>
        <w:widowControl w:val="0"/>
        <w:numPr>
          <w:ilvl w:val="0"/>
          <w:numId w:val="13"/>
        </w:numPr>
        <w:tabs>
          <w:tab w:val="num" w:pos="426"/>
        </w:tabs>
        <w:suppressAutoHyphens/>
        <w:ind w:left="426" w:hanging="426"/>
        <w:jc w:val="both"/>
        <w:rPr>
          <w:sz w:val="22"/>
          <w:szCs w:val="22"/>
          <w:lang w:val="x-none" w:eastAsia="zh-CN"/>
        </w:rPr>
      </w:pPr>
      <w:r w:rsidRPr="00804107">
        <w:rPr>
          <w:spacing w:val="-10"/>
          <w:sz w:val="22"/>
          <w:szCs w:val="22"/>
          <w:lang w:val="x-none" w:eastAsia="zh-CN"/>
        </w:rPr>
        <w:t>Okoliczności zaistnienia siły wyższej muszą zostać udowodnione przez stronę, która się na nie powołuje.</w:t>
      </w:r>
    </w:p>
    <w:p w14:paraId="49BF3812" w14:textId="77777777" w:rsidR="000368E7" w:rsidRDefault="000368E7" w:rsidP="00211BD3">
      <w:pPr>
        <w:suppressAutoHyphens/>
        <w:ind w:left="709" w:hanging="425"/>
        <w:jc w:val="center"/>
        <w:rPr>
          <w:b/>
          <w:bCs/>
          <w:kern w:val="1"/>
          <w:sz w:val="22"/>
          <w:szCs w:val="22"/>
          <w:lang w:eastAsia="ar-SA"/>
        </w:rPr>
      </w:pPr>
    </w:p>
    <w:p w14:paraId="128296C5" w14:textId="59D7E028" w:rsidR="007208DD" w:rsidRPr="00804107" w:rsidRDefault="007208DD" w:rsidP="00211BD3">
      <w:pPr>
        <w:suppressAutoHyphens/>
        <w:ind w:left="709" w:hanging="425"/>
        <w:jc w:val="center"/>
        <w:rPr>
          <w:b/>
          <w:bCs/>
          <w:kern w:val="1"/>
          <w:sz w:val="22"/>
          <w:szCs w:val="22"/>
          <w:lang w:eastAsia="ar-SA"/>
        </w:rPr>
      </w:pPr>
      <w:r w:rsidRPr="00804107">
        <w:rPr>
          <w:b/>
          <w:bCs/>
          <w:kern w:val="1"/>
          <w:sz w:val="22"/>
          <w:szCs w:val="22"/>
          <w:lang w:eastAsia="ar-SA"/>
        </w:rPr>
        <w:t>§ 1</w:t>
      </w:r>
      <w:r w:rsidR="001420DC" w:rsidRPr="00804107">
        <w:rPr>
          <w:b/>
          <w:bCs/>
          <w:kern w:val="1"/>
          <w:sz w:val="22"/>
          <w:szCs w:val="22"/>
          <w:lang w:eastAsia="ar-SA"/>
        </w:rPr>
        <w:t>3</w:t>
      </w:r>
    </w:p>
    <w:p w14:paraId="36DEABCE" w14:textId="77777777" w:rsidR="00252E78" w:rsidRPr="00804107" w:rsidRDefault="00252E78" w:rsidP="00211BD3">
      <w:pPr>
        <w:suppressAutoHyphens/>
        <w:ind w:left="709" w:hanging="425"/>
        <w:jc w:val="center"/>
        <w:rPr>
          <w:sz w:val="22"/>
          <w:szCs w:val="22"/>
          <w:lang w:eastAsia="zh-CN"/>
        </w:rPr>
      </w:pPr>
      <w:r w:rsidRPr="00804107">
        <w:rPr>
          <w:b/>
          <w:bCs/>
          <w:kern w:val="1"/>
          <w:sz w:val="22"/>
          <w:szCs w:val="22"/>
          <w:lang w:eastAsia="ar-SA"/>
        </w:rPr>
        <w:t>Zmiany umowy</w:t>
      </w:r>
    </w:p>
    <w:p w14:paraId="14ED06B2" w14:textId="5ACC4407" w:rsidR="00994B70" w:rsidRPr="00D969A2" w:rsidRDefault="00925E28" w:rsidP="009B136E">
      <w:pPr>
        <w:pStyle w:val="Akapitzlist"/>
        <w:numPr>
          <w:ilvl w:val="3"/>
          <w:numId w:val="17"/>
        </w:numPr>
        <w:suppressAutoHyphens/>
        <w:spacing w:after="0"/>
        <w:ind w:left="426" w:hanging="426"/>
        <w:jc w:val="both"/>
        <w:rPr>
          <w:rFonts w:ascii="Times New Roman" w:hAnsi="Times New Roman"/>
          <w:lang w:eastAsia="zh-CN"/>
        </w:rPr>
      </w:pPr>
      <w:bookmarkStart w:id="5" w:name="_Hlk97281730"/>
      <w:r w:rsidRPr="00D969A2">
        <w:rPr>
          <w:rFonts w:ascii="Times New Roman" w:hAnsi="Times New Roman"/>
          <w:lang w:eastAsia="zh-CN"/>
        </w:rPr>
        <w:t>Strony dopuszczają możliwość zmian umowy w następującym zakresie:</w:t>
      </w:r>
      <w:bookmarkEnd w:id="5"/>
    </w:p>
    <w:p w14:paraId="3806D221" w14:textId="58A6F610" w:rsidR="00994B70" w:rsidRPr="00D969A2" w:rsidRDefault="00925E28" w:rsidP="00DF6FE5">
      <w:pPr>
        <w:pStyle w:val="Akapitzlist"/>
        <w:numPr>
          <w:ilvl w:val="0"/>
          <w:numId w:val="48"/>
        </w:numPr>
        <w:suppressAutoHyphens/>
        <w:spacing w:after="0" w:line="240" w:lineRule="auto"/>
        <w:ind w:left="1134" w:hanging="501"/>
        <w:jc w:val="both"/>
        <w:rPr>
          <w:rFonts w:ascii="Times New Roman" w:hAnsi="Times New Roman"/>
          <w:lang w:eastAsia="zh-CN"/>
        </w:rPr>
      </w:pPr>
      <w:r w:rsidRPr="00D969A2">
        <w:rPr>
          <w:rFonts w:ascii="Times New Roman" w:hAnsi="Times New Roman"/>
          <w:lang w:eastAsia="zh-CN"/>
        </w:rPr>
        <w:t>zmiany osób odpowiedzialnych za realizację umowy wskazanych w § 3 ust. 1</w:t>
      </w:r>
      <w:r w:rsidR="00454403">
        <w:rPr>
          <w:rFonts w:ascii="Times New Roman" w:hAnsi="Times New Roman"/>
          <w:lang w:eastAsia="zh-CN"/>
        </w:rPr>
        <w:t>2</w:t>
      </w:r>
      <w:r w:rsidRPr="00D969A2">
        <w:rPr>
          <w:rFonts w:ascii="Times New Roman" w:hAnsi="Times New Roman"/>
          <w:lang w:eastAsia="zh-CN"/>
        </w:rPr>
        <w:t>,</w:t>
      </w:r>
    </w:p>
    <w:p w14:paraId="04CAF106" w14:textId="45A435ED" w:rsidR="00994B70" w:rsidRPr="00994B70" w:rsidRDefault="00925E28" w:rsidP="00DF6FE5">
      <w:pPr>
        <w:pStyle w:val="Akapitzlist"/>
        <w:numPr>
          <w:ilvl w:val="0"/>
          <w:numId w:val="48"/>
        </w:numPr>
        <w:suppressAutoHyphens/>
        <w:spacing w:after="0" w:line="240" w:lineRule="auto"/>
        <w:ind w:left="1134" w:hanging="501"/>
        <w:jc w:val="both"/>
        <w:rPr>
          <w:rFonts w:ascii="Times New Roman" w:hAnsi="Times New Roman"/>
          <w:lang w:eastAsia="zh-CN"/>
        </w:rPr>
      </w:pPr>
      <w:r w:rsidRPr="00D969A2">
        <w:rPr>
          <w:rFonts w:ascii="Times New Roman" w:hAnsi="Times New Roman"/>
          <w:lang w:eastAsia="zh-CN"/>
        </w:rPr>
        <w:t>zmiany</w:t>
      </w:r>
      <w:r w:rsidRPr="00994B70">
        <w:rPr>
          <w:rFonts w:ascii="Times New Roman" w:hAnsi="Times New Roman"/>
          <w:lang w:eastAsia="zh-CN"/>
        </w:rPr>
        <w:t xml:space="preserve"> danych wskazanych w komparycji umowy lub numeru konta do spełnienia świadczeń </w:t>
      </w:r>
      <w:r w:rsidR="00454403">
        <w:rPr>
          <w:rFonts w:ascii="Times New Roman" w:hAnsi="Times New Roman"/>
          <w:lang w:eastAsia="zh-CN"/>
        </w:rPr>
        <w:br/>
      </w:r>
      <w:r w:rsidRPr="00994B70">
        <w:rPr>
          <w:rFonts w:ascii="Times New Roman" w:hAnsi="Times New Roman"/>
          <w:lang w:eastAsia="zh-CN"/>
        </w:rPr>
        <w:t>z umowy,</w:t>
      </w:r>
    </w:p>
    <w:p w14:paraId="752CA5BB" w14:textId="77777777" w:rsidR="00994B70" w:rsidRPr="00994B70" w:rsidRDefault="00925E28" w:rsidP="00DF6FE5">
      <w:pPr>
        <w:pStyle w:val="Akapitzlist"/>
        <w:numPr>
          <w:ilvl w:val="0"/>
          <w:numId w:val="48"/>
        </w:numPr>
        <w:suppressAutoHyphens/>
        <w:spacing w:after="0" w:line="240" w:lineRule="auto"/>
        <w:ind w:left="1134" w:hanging="501"/>
        <w:jc w:val="both"/>
        <w:rPr>
          <w:rFonts w:ascii="Times New Roman" w:hAnsi="Times New Roman"/>
          <w:lang w:eastAsia="zh-CN"/>
        </w:rPr>
      </w:pPr>
      <w:r w:rsidRPr="00994B70">
        <w:rPr>
          <w:rFonts w:ascii="Times New Roman" w:hAnsi="Times New Roman"/>
          <w:lang w:eastAsia="zh-CN"/>
        </w:rPr>
        <w:t>zmiany przywoływanych w przedmiotowej umowie oraz SWZ ustaw i rozporządzeń (zmiany przepisów bądź wymogów szczególnych dotyczących przedmiotu zamówienia),</w:t>
      </w:r>
    </w:p>
    <w:p w14:paraId="1C06DA9D" w14:textId="68243740" w:rsidR="00994B70" w:rsidRPr="00994B70" w:rsidRDefault="00925E28" w:rsidP="00DF6FE5">
      <w:pPr>
        <w:pStyle w:val="Akapitzlist"/>
        <w:numPr>
          <w:ilvl w:val="0"/>
          <w:numId w:val="48"/>
        </w:numPr>
        <w:suppressAutoHyphens/>
        <w:spacing w:after="0" w:line="240" w:lineRule="auto"/>
        <w:ind w:left="1134" w:hanging="501"/>
        <w:jc w:val="both"/>
        <w:rPr>
          <w:rFonts w:ascii="Times New Roman" w:hAnsi="Times New Roman"/>
          <w:lang w:eastAsia="zh-CN"/>
        </w:rPr>
      </w:pPr>
      <w:r w:rsidRPr="00994B70">
        <w:rPr>
          <w:rFonts w:ascii="Times New Roman" w:hAnsi="Times New Roman"/>
          <w:lang w:eastAsia="zh-CN"/>
        </w:rPr>
        <w:t>w przypadkach określonych w art. 455 ust. 2 u.p.z.p.</w:t>
      </w:r>
      <w:r w:rsidR="00B17940">
        <w:rPr>
          <w:rFonts w:ascii="Times New Roman" w:hAnsi="Times New Roman"/>
          <w:lang w:eastAsia="zh-CN"/>
        </w:rPr>
        <w:t>,</w:t>
      </w:r>
    </w:p>
    <w:p w14:paraId="1AE29F4F" w14:textId="65D79F4B" w:rsidR="00925E28" w:rsidRPr="00994B70" w:rsidRDefault="00925E28" w:rsidP="00DF6FE5">
      <w:pPr>
        <w:pStyle w:val="Akapitzlist"/>
        <w:numPr>
          <w:ilvl w:val="0"/>
          <w:numId w:val="48"/>
        </w:numPr>
        <w:suppressAutoHyphens/>
        <w:spacing w:after="0" w:line="240" w:lineRule="auto"/>
        <w:ind w:left="1134" w:hanging="501"/>
        <w:jc w:val="both"/>
        <w:rPr>
          <w:rFonts w:ascii="Times New Roman" w:hAnsi="Times New Roman"/>
          <w:lang w:eastAsia="zh-CN"/>
        </w:rPr>
      </w:pPr>
      <w:r w:rsidRPr="00994B70">
        <w:rPr>
          <w:rFonts w:ascii="Times New Roman" w:hAnsi="Times New Roman"/>
          <w:lang w:eastAsia="zh-CN"/>
        </w:rPr>
        <w:t>zmiany podwykonawców na zasadach określonych w umowie.</w:t>
      </w:r>
    </w:p>
    <w:p w14:paraId="030652CC" w14:textId="77777777" w:rsidR="00925E28" w:rsidRPr="00925E28" w:rsidRDefault="00925E28" w:rsidP="00D969A2">
      <w:pPr>
        <w:numPr>
          <w:ilvl w:val="0"/>
          <w:numId w:val="17"/>
        </w:numPr>
        <w:suppressAutoHyphens/>
        <w:ind w:left="426" w:hanging="426"/>
        <w:jc w:val="both"/>
        <w:rPr>
          <w:sz w:val="22"/>
          <w:szCs w:val="22"/>
          <w:lang w:eastAsia="zh-CN"/>
        </w:rPr>
      </w:pPr>
      <w:r w:rsidRPr="00925E28">
        <w:rPr>
          <w:sz w:val="22"/>
          <w:szCs w:val="22"/>
          <w:lang w:eastAsia="zh-CN"/>
        </w:rPr>
        <w:t>Zmiany sposobu wykonania przedmiotu zamówienia (modyfikacja zakresu świadczenia):</w:t>
      </w:r>
    </w:p>
    <w:p w14:paraId="07A1F561" w14:textId="5AB578DB" w:rsidR="00DE00AC" w:rsidRPr="00455495" w:rsidRDefault="00DE00AC" w:rsidP="00455495">
      <w:pPr>
        <w:pStyle w:val="Akapitzlist"/>
        <w:numPr>
          <w:ilvl w:val="0"/>
          <w:numId w:val="55"/>
        </w:numPr>
        <w:suppressAutoHyphens/>
        <w:spacing w:after="0" w:line="240" w:lineRule="auto"/>
        <w:ind w:left="1134" w:hanging="501"/>
        <w:jc w:val="both"/>
        <w:rPr>
          <w:rFonts w:ascii="Times New Roman" w:hAnsi="Times New Roman"/>
          <w:lang w:eastAsia="zh-CN"/>
        </w:rPr>
      </w:pPr>
      <w:r w:rsidRPr="00455495">
        <w:rPr>
          <w:rFonts w:ascii="Times New Roman" w:hAnsi="Times New Roman"/>
          <w:lang w:eastAsia="zh-CN"/>
        </w:rPr>
        <w:t xml:space="preserve">zmiany </w:t>
      </w:r>
      <w:r w:rsidR="00CC7037">
        <w:rPr>
          <w:rFonts w:ascii="Times New Roman" w:hAnsi="Times New Roman"/>
          <w:lang w:eastAsia="zh-CN"/>
        </w:rPr>
        <w:t>przedmiotu</w:t>
      </w:r>
      <w:r w:rsidR="00015372">
        <w:rPr>
          <w:rFonts w:ascii="Times New Roman" w:hAnsi="Times New Roman"/>
          <w:lang w:eastAsia="zh-CN"/>
        </w:rPr>
        <w:t xml:space="preserve"> zamówienia</w:t>
      </w:r>
      <w:r w:rsidR="00CC7037">
        <w:rPr>
          <w:rFonts w:ascii="Times New Roman" w:hAnsi="Times New Roman"/>
          <w:lang w:eastAsia="zh-CN"/>
        </w:rPr>
        <w:t xml:space="preserve"> objętego umową</w:t>
      </w:r>
      <w:r w:rsidRPr="00455495">
        <w:rPr>
          <w:rFonts w:ascii="Times New Roman" w:hAnsi="Times New Roman"/>
          <w:lang w:eastAsia="zh-CN"/>
        </w:rPr>
        <w:t xml:space="preserve"> na inny równoważny </w:t>
      </w:r>
      <w:r w:rsidR="00CC7037">
        <w:rPr>
          <w:rFonts w:ascii="Times New Roman" w:hAnsi="Times New Roman"/>
          <w:lang w:eastAsia="zh-CN"/>
        </w:rPr>
        <w:t>produkt leczniczy</w:t>
      </w:r>
      <w:r w:rsidR="006F5291">
        <w:rPr>
          <w:rFonts w:ascii="Times New Roman" w:hAnsi="Times New Roman"/>
          <w:lang w:eastAsia="zh-CN"/>
        </w:rPr>
        <w:t>/wyrób medyczny</w:t>
      </w:r>
      <w:r w:rsidRPr="00455495">
        <w:rPr>
          <w:rFonts w:ascii="Times New Roman" w:hAnsi="Times New Roman"/>
          <w:lang w:eastAsia="zh-CN"/>
        </w:rPr>
        <w:t xml:space="preserve"> w razie udokumentowanego braku </w:t>
      </w:r>
      <w:r w:rsidR="000C52A1" w:rsidRPr="000C52A1">
        <w:rPr>
          <w:rFonts w:ascii="Times New Roman" w:hAnsi="Times New Roman"/>
          <w:lang w:eastAsia="zh-CN"/>
        </w:rPr>
        <w:t>produkt</w:t>
      </w:r>
      <w:r w:rsidR="000C52A1">
        <w:rPr>
          <w:rFonts w:ascii="Times New Roman" w:hAnsi="Times New Roman"/>
          <w:lang w:eastAsia="zh-CN"/>
        </w:rPr>
        <w:t>u</w:t>
      </w:r>
      <w:r w:rsidR="000C52A1" w:rsidRPr="000C52A1">
        <w:rPr>
          <w:rFonts w:ascii="Times New Roman" w:hAnsi="Times New Roman"/>
          <w:lang w:eastAsia="zh-CN"/>
        </w:rPr>
        <w:t xml:space="preserve"> lecznicz</w:t>
      </w:r>
      <w:r w:rsidR="000C52A1">
        <w:rPr>
          <w:rFonts w:ascii="Times New Roman" w:hAnsi="Times New Roman"/>
          <w:lang w:eastAsia="zh-CN"/>
        </w:rPr>
        <w:t>ego</w:t>
      </w:r>
      <w:r w:rsidR="000C52A1" w:rsidRPr="000C52A1">
        <w:rPr>
          <w:rFonts w:ascii="Times New Roman" w:hAnsi="Times New Roman"/>
          <w:lang w:eastAsia="zh-CN"/>
        </w:rPr>
        <w:t>/</w:t>
      </w:r>
      <w:r w:rsidR="000C52A1" w:rsidRPr="000C52A1">
        <w:rPr>
          <w:rFonts w:ascii="Times New Roman" w:hAnsi="Times New Roman"/>
          <w:lang w:eastAsia="zh-CN"/>
        </w:rPr>
        <w:t>wyrob</w:t>
      </w:r>
      <w:r w:rsidR="000C52A1">
        <w:rPr>
          <w:rFonts w:ascii="Times New Roman" w:hAnsi="Times New Roman"/>
          <w:lang w:eastAsia="zh-CN"/>
        </w:rPr>
        <w:t xml:space="preserve">u </w:t>
      </w:r>
      <w:r w:rsidR="000C52A1" w:rsidRPr="000C52A1">
        <w:rPr>
          <w:rFonts w:ascii="Times New Roman" w:hAnsi="Times New Roman"/>
          <w:lang w:eastAsia="zh-CN"/>
        </w:rPr>
        <w:t>medyczn</w:t>
      </w:r>
      <w:r w:rsidR="000C52A1">
        <w:rPr>
          <w:rFonts w:ascii="Times New Roman" w:hAnsi="Times New Roman"/>
          <w:lang w:eastAsia="zh-CN"/>
        </w:rPr>
        <w:t>ego</w:t>
      </w:r>
      <w:r w:rsidR="000C52A1" w:rsidRPr="000C52A1">
        <w:rPr>
          <w:rFonts w:ascii="Times New Roman" w:hAnsi="Times New Roman"/>
          <w:lang w:eastAsia="zh-CN"/>
        </w:rPr>
        <w:t xml:space="preserve"> </w:t>
      </w:r>
      <w:r w:rsidRPr="00455495">
        <w:rPr>
          <w:rFonts w:ascii="Times New Roman" w:hAnsi="Times New Roman"/>
          <w:lang w:eastAsia="zh-CN"/>
        </w:rPr>
        <w:t>objęt</w:t>
      </w:r>
      <w:r w:rsidR="000C52A1">
        <w:rPr>
          <w:rFonts w:ascii="Times New Roman" w:hAnsi="Times New Roman"/>
          <w:lang w:eastAsia="zh-CN"/>
        </w:rPr>
        <w:t>ego</w:t>
      </w:r>
      <w:r w:rsidRPr="00455495">
        <w:rPr>
          <w:rFonts w:ascii="Times New Roman" w:hAnsi="Times New Roman"/>
          <w:lang w:eastAsia="zh-CN"/>
        </w:rPr>
        <w:t xml:space="preserve"> przedmiotem zamówienia z przyczyn niezależnych od Wykonawcy; w takim przypadku Wykonawca zobowiązuję się niezwłocznie powiadomić Zamawiającego na piśmie o braku </w:t>
      </w:r>
      <w:r w:rsidR="00D9511E" w:rsidRPr="00D9511E">
        <w:rPr>
          <w:rFonts w:ascii="Times New Roman" w:hAnsi="Times New Roman"/>
          <w:lang w:eastAsia="zh-CN"/>
        </w:rPr>
        <w:t xml:space="preserve">produktu leczniczego/wyrobu medycznego </w:t>
      </w:r>
      <w:r w:rsidRPr="00455495">
        <w:rPr>
          <w:rFonts w:ascii="Times New Roman" w:hAnsi="Times New Roman"/>
          <w:lang w:eastAsia="zh-CN"/>
        </w:rPr>
        <w:t>i wymagana jest w tym zakresie każdorazowo akceptacja Zamawiającego, zaś zmiana ta nie może powodować podwyższenia cen</w:t>
      </w:r>
      <w:r w:rsidR="0075327F">
        <w:rPr>
          <w:rFonts w:ascii="Times New Roman" w:hAnsi="Times New Roman"/>
          <w:lang w:eastAsia="zh-CN"/>
        </w:rPr>
        <w:t>.</w:t>
      </w:r>
    </w:p>
    <w:p w14:paraId="5623E494" w14:textId="665AAD06" w:rsidR="006B5A53" w:rsidRPr="00455495" w:rsidRDefault="00456385" w:rsidP="00455495">
      <w:pPr>
        <w:pStyle w:val="Akapitzlist"/>
        <w:numPr>
          <w:ilvl w:val="0"/>
          <w:numId w:val="55"/>
        </w:numPr>
        <w:suppressAutoHyphens/>
        <w:spacing w:after="0" w:line="240" w:lineRule="auto"/>
        <w:ind w:left="1134" w:hanging="501"/>
        <w:jc w:val="both"/>
        <w:rPr>
          <w:rFonts w:ascii="Times New Roman" w:hAnsi="Times New Roman"/>
          <w:lang w:eastAsia="zh-CN"/>
        </w:rPr>
      </w:pPr>
      <w:r w:rsidRPr="00455495">
        <w:rPr>
          <w:rFonts w:ascii="Times New Roman" w:hAnsi="Times New Roman"/>
          <w:lang w:eastAsia="zh-CN"/>
        </w:rPr>
        <w:lastRenderedPageBreak/>
        <w:t>zamiany numeru kat. produktu w przypadku zaprzestania produkcji przedmiotu zamówienia (udokumentowanej) z oferty, dopuszczając produkt zamienny pod warunkiem, że będzie on spełniał wszystkie parametry opisane przez Kupującego, zmiana po akceptacji przez Zamawiającego</w:t>
      </w:r>
      <w:r w:rsidR="00181D14">
        <w:rPr>
          <w:rFonts w:ascii="Times New Roman" w:hAnsi="Times New Roman"/>
          <w:lang w:eastAsia="zh-CN"/>
        </w:rPr>
        <w:t>,</w:t>
      </w:r>
    </w:p>
    <w:p w14:paraId="4AE8D73D" w14:textId="12B8D247" w:rsidR="00A61F8A" w:rsidRPr="00455495" w:rsidRDefault="00456385" w:rsidP="00455495">
      <w:pPr>
        <w:numPr>
          <w:ilvl w:val="0"/>
          <w:numId w:val="55"/>
        </w:numPr>
        <w:suppressAutoHyphens/>
        <w:ind w:left="1134" w:hanging="501"/>
        <w:jc w:val="both"/>
        <w:rPr>
          <w:sz w:val="22"/>
          <w:szCs w:val="22"/>
        </w:rPr>
      </w:pPr>
      <w:r w:rsidRPr="00455495">
        <w:rPr>
          <w:sz w:val="22"/>
          <w:szCs w:val="22"/>
        </w:rPr>
        <w:t xml:space="preserve">zmiany klasy wyrobu medycznego  w przypadku, gdy producent wyrobu medycznego, </w:t>
      </w:r>
      <w:r w:rsidR="001D060B">
        <w:rPr>
          <w:sz w:val="22"/>
          <w:szCs w:val="22"/>
        </w:rPr>
        <w:br/>
      </w:r>
      <w:r w:rsidRPr="00455495">
        <w:rPr>
          <w:sz w:val="22"/>
          <w:szCs w:val="22"/>
        </w:rPr>
        <w:t xml:space="preserve">w związku z wejściem w życie </w:t>
      </w:r>
      <w:r w:rsidRPr="00455495">
        <w:rPr>
          <w:i/>
          <w:iCs/>
          <w:sz w:val="22"/>
          <w:szCs w:val="22"/>
        </w:rPr>
        <w:t>Rozporządzenia Parlamentu Europejskiego i Rady (UE) 2017/745 z dnia 5 kwietnia 2017 r. w sprawie wyrobów medycznych, zmiany dyrektywy  2001/83/WE, rozporządzenia  (WE)  nr 178/2002 i rozporządzenia (WE) nr 1223/2009 oraz uchylenia dyrektyw Rady 90/385/EWG i 93/42/EWG</w:t>
      </w:r>
      <w:r w:rsidRPr="00455495">
        <w:rPr>
          <w:sz w:val="22"/>
          <w:szCs w:val="22"/>
        </w:rPr>
        <w:t>, dokona zmiany klasy tego wyrobu medycznego</w:t>
      </w:r>
      <w:r w:rsidR="00181D14">
        <w:rPr>
          <w:sz w:val="22"/>
          <w:szCs w:val="22"/>
        </w:rPr>
        <w:t>,</w:t>
      </w:r>
    </w:p>
    <w:p w14:paraId="661D1610" w14:textId="20648256" w:rsidR="00BD16B2" w:rsidRPr="00455495" w:rsidRDefault="00925E28" w:rsidP="00455495">
      <w:pPr>
        <w:numPr>
          <w:ilvl w:val="0"/>
          <w:numId w:val="55"/>
        </w:numPr>
        <w:suppressAutoHyphens/>
        <w:ind w:left="1134" w:hanging="501"/>
        <w:jc w:val="both"/>
        <w:rPr>
          <w:sz w:val="22"/>
          <w:szCs w:val="22"/>
        </w:rPr>
      </w:pPr>
      <w:r w:rsidRPr="00455495">
        <w:rPr>
          <w:sz w:val="22"/>
          <w:szCs w:val="22"/>
          <w:lang w:eastAsia="zh-CN"/>
        </w:rPr>
        <w:t>zmiany terminu obowiązywania umowy o którym mowa w § 2,</w:t>
      </w:r>
      <w:r w:rsidR="004D7C5B" w:rsidRPr="00455495">
        <w:rPr>
          <w:sz w:val="22"/>
          <w:szCs w:val="22"/>
          <w:lang w:eastAsia="zh-CN"/>
        </w:rPr>
        <w:t xml:space="preserve"> </w:t>
      </w:r>
    </w:p>
    <w:p w14:paraId="149621E5" w14:textId="5767A7F0" w:rsidR="00BD16B2" w:rsidRPr="00455495" w:rsidRDefault="00BD16B2" w:rsidP="00455495">
      <w:pPr>
        <w:numPr>
          <w:ilvl w:val="0"/>
          <w:numId w:val="55"/>
        </w:numPr>
        <w:suppressAutoHyphens/>
        <w:ind w:left="1134" w:hanging="501"/>
        <w:jc w:val="both"/>
        <w:rPr>
          <w:sz w:val="22"/>
          <w:szCs w:val="22"/>
          <w:lang w:eastAsia="zh-CN"/>
        </w:rPr>
      </w:pPr>
      <w:r w:rsidRPr="00455495">
        <w:rPr>
          <w:sz w:val="22"/>
          <w:szCs w:val="22"/>
          <w:lang w:eastAsia="zh-CN"/>
        </w:rPr>
        <w:t>zwiększenie ilości zamawianego asortymentu w danej pozycji w stosunku do ilości objętej umową poprzez rezygnację z określonej ilości innego niewykorzystanego asortymentu na rzecz danej pozycji pod warunkiem, iż cena jednostkowa pozycji zwiększanej ilościowo oraz wartość umowy nie może ulec podwyższeniu</w:t>
      </w:r>
      <w:r w:rsidR="001D060B">
        <w:rPr>
          <w:sz w:val="22"/>
          <w:szCs w:val="22"/>
          <w:lang w:eastAsia="zh-CN"/>
        </w:rPr>
        <w:t>,</w:t>
      </w:r>
      <w:r w:rsidR="00A61F8A" w:rsidRPr="00455495">
        <w:rPr>
          <w:sz w:val="22"/>
          <w:szCs w:val="22"/>
          <w:lang w:eastAsia="zh-CN"/>
        </w:rPr>
        <w:t xml:space="preserve"> </w:t>
      </w:r>
      <w:r w:rsidR="00A61F8A" w:rsidRPr="00455495">
        <w:rPr>
          <w:sz w:val="22"/>
          <w:szCs w:val="22"/>
          <w:lang w:eastAsia="zh-CN"/>
        </w:rPr>
        <w:t>a zmiana zostanie zaakceptowana przez strony</w:t>
      </w:r>
      <w:r w:rsidR="00455495" w:rsidRPr="00455495">
        <w:rPr>
          <w:sz w:val="22"/>
          <w:szCs w:val="22"/>
          <w:lang w:eastAsia="zh-CN"/>
        </w:rPr>
        <w:t>.</w:t>
      </w:r>
    </w:p>
    <w:p w14:paraId="0C7CAF3B" w14:textId="3CBAB102" w:rsidR="00925E28" w:rsidRPr="00925E28" w:rsidRDefault="00925E28" w:rsidP="00D969A2">
      <w:pPr>
        <w:numPr>
          <w:ilvl w:val="0"/>
          <w:numId w:val="17"/>
        </w:numPr>
        <w:suppressAutoHyphens/>
        <w:ind w:left="426" w:hanging="426"/>
        <w:jc w:val="both"/>
        <w:rPr>
          <w:sz w:val="22"/>
          <w:szCs w:val="22"/>
          <w:lang w:eastAsia="zh-CN"/>
        </w:rPr>
      </w:pPr>
      <w:r w:rsidRPr="00925E28">
        <w:rPr>
          <w:sz w:val="22"/>
          <w:szCs w:val="22"/>
          <w:lang w:eastAsia="zh-CN"/>
        </w:rPr>
        <w:t xml:space="preserve">Zmiany wysokości należnego wynagrodzenia w odniesieniu do zobowiązań niezrealizowanych </w:t>
      </w:r>
      <w:r w:rsidR="00606797">
        <w:rPr>
          <w:sz w:val="22"/>
          <w:szCs w:val="22"/>
          <w:lang w:eastAsia="zh-CN"/>
        </w:rPr>
        <w:br/>
      </w:r>
      <w:r w:rsidRPr="00925E28">
        <w:rPr>
          <w:sz w:val="22"/>
          <w:szCs w:val="22"/>
          <w:lang w:eastAsia="zh-CN"/>
        </w:rPr>
        <w:t>w przypadku:</w:t>
      </w:r>
    </w:p>
    <w:p w14:paraId="7FB0F8C2" w14:textId="77777777" w:rsidR="00AC3092" w:rsidRPr="00AC3092" w:rsidRDefault="00AC3092" w:rsidP="00AC3092">
      <w:pPr>
        <w:pStyle w:val="Akapitzlist"/>
        <w:numPr>
          <w:ilvl w:val="0"/>
          <w:numId w:val="54"/>
        </w:numPr>
        <w:suppressAutoHyphens/>
        <w:spacing w:after="0" w:line="240" w:lineRule="auto"/>
        <w:ind w:left="1134"/>
        <w:jc w:val="both"/>
        <w:rPr>
          <w:rFonts w:ascii="Times New Roman" w:hAnsi="Times New Roman"/>
        </w:rPr>
      </w:pPr>
      <w:r w:rsidRPr="00AC3092">
        <w:rPr>
          <w:rFonts w:ascii="Times New Roman" w:hAnsi="Times New Roman"/>
        </w:rPr>
        <w:t>w przypadku ustawowej zmiany obowiązujących stawek podatku od towarów i usług oraz podatku akcyzowego w odniesieniu do asortymentu objętego umową,</w:t>
      </w:r>
    </w:p>
    <w:p w14:paraId="43442223" w14:textId="77777777" w:rsidR="00AC3092" w:rsidRPr="00AC3092" w:rsidRDefault="00AC3092" w:rsidP="00AC3092">
      <w:pPr>
        <w:pStyle w:val="Akapitzlist"/>
        <w:numPr>
          <w:ilvl w:val="0"/>
          <w:numId w:val="54"/>
        </w:numPr>
        <w:suppressAutoHyphens/>
        <w:spacing w:after="0" w:line="240" w:lineRule="auto"/>
        <w:ind w:left="1134"/>
        <w:jc w:val="both"/>
        <w:rPr>
          <w:rFonts w:ascii="Times New Roman" w:hAnsi="Times New Roman"/>
        </w:rPr>
      </w:pPr>
      <w:r w:rsidRPr="00AC3092">
        <w:rPr>
          <w:rFonts w:ascii="Times New Roman" w:hAnsi="Times New Roman"/>
        </w:rPr>
        <w:t>zmiany wysokości minimalnego wynagrodzenia za pracę albo minimalnej stawki godzinowej ustalonej na podstawie ustawy z dnia 10 października 2002 r. o minimalnym wynagrodzeniu za pracę,</w:t>
      </w:r>
    </w:p>
    <w:p w14:paraId="27DE813E" w14:textId="77777777" w:rsidR="00AC3092" w:rsidRPr="00AC3092" w:rsidRDefault="00AC3092" w:rsidP="00AC3092">
      <w:pPr>
        <w:pStyle w:val="Akapitzlist"/>
        <w:numPr>
          <w:ilvl w:val="0"/>
          <w:numId w:val="54"/>
        </w:numPr>
        <w:suppressAutoHyphens/>
        <w:spacing w:after="0" w:line="240" w:lineRule="auto"/>
        <w:ind w:left="1134"/>
        <w:jc w:val="both"/>
        <w:rPr>
          <w:rFonts w:ascii="Times New Roman" w:hAnsi="Times New Roman"/>
        </w:rPr>
      </w:pPr>
      <w:r w:rsidRPr="00AC3092">
        <w:rPr>
          <w:rFonts w:ascii="Times New Roman" w:hAnsi="Times New Roman"/>
        </w:rPr>
        <w:t xml:space="preserve">zmiany zasad podlegania ubezpieczeniom społecznym lub ubezpieczeniu zdrowotnemu lub wysokości stawki składki na ubezpieczenie społeczne lub zdrowotne, </w:t>
      </w:r>
    </w:p>
    <w:p w14:paraId="1E10E9EA" w14:textId="77777777" w:rsidR="00AC3092" w:rsidRPr="00AC3092" w:rsidRDefault="00AC3092" w:rsidP="00AC3092">
      <w:pPr>
        <w:pStyle w:val="Akapitzlist"/>
        <w:numPr>
          <w:ilvl w:val="0"/>
          <w:numId w:val="54"/>
        </w:numPr>
        <w:suppressAutoHyphens/>
        <w:spacing w:after="0" w:line="240" w:lineRule="auto"/>
        <w:ind w:left="1134"/>
        <w:jc w:val="both"/>
        <w:rPr>
          <w:rFonts w:ascii="Times New Roman" w:hAnsi="Times New Roman"/>
        </w:rPr>
      </w:pPr>
      <w:r w:rsidRPr="00AC3092">
        <w:rPr>
          <w:rFonts w:ascii="Times New Roman" w:hAnsi="Times New Roman"/>
        </w:rPr>
        <w:t>zasad gromadzenia i wysokości wpłat do pracowniczych planów kapitałowych o których mowa w ustawie z dnia 4 października 2018 r. o pracowniczych planach kapitałowych,</w:t>
      </w:r>
    </w:p>
    <w:p w14:paraId="09EA66F1" w14:textId="77777777" w:rsidR="00AC3092" w:rsidRPr="00AC3092" w:rsidRDefault="00AC3092" w:rsidP="00AC3092">
      <w:pPr>
        <w:tabs>
          <w:tab w:val="left" w:pos="426"/>
        </w:tabs>
        <w:suppressAutoHyphens/>
        <w:ind w:left="709"/>
        <w:jc w:val="both"/>
        <w:rPr>
          <w:sz w:val="22"/>
          <w:szCs w:val="22"/>
        </w:rPr>
      </w:pPr>
      <w:r w:rsidRPr="00AC3092">
        <w:rPr>
          <w:sz w:val="22"/>
          <w:szCs w:val="22"/>
        </w:rPr>
        <w:t>- jeżeli zmiany te będą miały wpływ na koszty wykonania umowy i Wykonawca w sposób obiektywny udowodni ich wielkość.</w:t>
      </w:r>
    </w:p>
    <w:p w14:paraId="5428ADF8" w14:textId="0B1DECDE" w:rsidR="0075197B" w:rsidRPr="00862776" w:rsidRDefault="00925E28" w:rsidP="00D969A2">
      <w:pPr>
        <w:numPr>
          <w:ilvl w:val="0"/>
          <w:numId w:val="17"/>
        </w:numPr>
        <w:suppressAutoHyphens/>
        <w:ind w:left="426" w:hanging="426"/>
        <w:jc w:val="both"/>
        <w:rPr>
          <w:sz w:val="22"/>
          <w:szCs w:val="22"/>
          <w:lang w:eastAsia="zh-CN"/>
        </w:rPr>
      </w:pPr>
      <w:r w:rsidRPr="00925E28">
        <w:rPr>
          <w:sz w:val="22"/>
          <w:szCs w:val="22"/>
          <w:lang w:eastAsia="zh-CN"/>
        </w:rPr>
        <w:t xml:space="preserve">Zmiany umowy wymagają uprzedniej (tj. przed ich dokonaniem) pisemnej zgody Zamawiającego </w:t>
      </w:r>
      <w:r w:rsidR="00873438">
        <w:rPr>
          <w:sz w:val="22"/>
          <w:szCs w:val="22"/>
          <w:lang w:eastAsia="zh-CN"/>
        </w:rPr>
        <w:br/>
      </w:r>
      <w:r w:rsidRPr="00925E28">
        <w:rPr>
          <w:sz w:val="22"/>
          <w:szCs w:val="22"/>
          <w:lang w:eastAsia="zh-CN"/>
        </w:rPr>
        <w:t xml:space="preserve">i dokonywane będą w formie pisemnej (aneksu) pod rygorem nieważności, za wyjątkiem zmian, </w:t>
      </w:r>
      <w:r w:rsidR="00873438">
        <w:rPr>
          <w:sz w:val="22"/>
          <w:szCs w:val="22"/>
          <w:lang w:eastAsia="zh-CN"/>
        </w:rPr>
        <w:br/>
      </w:r>
      <w:r w:rsidRPr="00925E28">
        <w:rPr>
          <w:sz w:val="22"/>
          <w:szCs w:val="22"/>
          <w:lang w:eastAsia="zh-CN"/>
        </w:rPr>
        <w:t xml:space="preserve">o których mowa w ust. 1 lit. a), b), </w:t>
      </w:r>
      <w:r w:rsidR="00FE0444">
        <w:rPr>
          <w:sz w:val="22"/>
          <w:szCs w:val="22"/>
          <w:lang w:eastAsia="zh-CN"/>
        </w:rPr>
        <w:t>d</w:t>
      </w:r>
      <w:r w:rsidRPr="00925E28">
        <w:rPr>
          <w:sz w:val="22"/>
          <w:szCs w:val="22"/>
          <w:lang w:eastAsia="zh-CN"/>
        </w:rPr>
        <w:t>)</w:t>
      </w:r>
      <w:r w:rsidR="00FE0444">
        <w:rPr>
          <w:sz w:val="22"/>
          <w:szCs w:val="22"/>
          <w:lang w:eastAsia="zh-CN"/>
        </w:rPr>
        <w:t>,</w:t>
      </w:r>
      <w:r w:rsidR="00B57916">
        <w:rPr>
          <w:sz w:val="22"/>
          <w:szCs w:val="22"/>
          <w:lang w:eastAsia="zh-CN"/>
        </w:rPr>
        <w:t xml:space="preserve"> dla których skuteczności wystarczające jest zaakceptowane przez drugą stronę</w:t>
      </w:r>
      <w:r w:rsidR="00B0750C">
        <w:rPr>
          <w:sz w:val="22"/>
          <w:szCs w:val="22"/>
          <w:lang w:eastAsia="zh-CN"/>
        </w:rPr>
        <w:t xml:space="preserve"> oświadczenie jednej Strony w postaci pisemnej lub elektronicznej.</w:t>
      </w:r>
    </w:p>
    <w:p w14:paraId="5DC69420" w14:textId="77777777" w:rsidR="001F4FFF" w:rsidRDefault="001F4FFF" w:rsidP="00211BD3">
      <w:pPr>
        <w:suppressAutoHyphens/>
        <w:jc w:val="center"/>
        <w:rPr>
          <w:b/>
          <w:sz w:val="22"/>
          <w:szCs w:val="22"/>
          <w:lang w:eastAsia="zh-CN"/>
        </w:rPr>
      </w:pPr>
    </w:p>
    <w:p w14:paraId="37A6F12A" w14:textId="16A1F1D1" w:rsidR="00571987" w:rsidRPr="00804107" w:rsidRDefault="007208DD" w:rsidP="00211BD3">
      <w:pPr>
        <w:suppressAutoHyphens/>
        <w:jc w:val="center"/>
        <w:rPr>
          <w:b/>
          <w:sz w:val="22"/>
          <w:szCs w:val="22"/>
          <w:lang w:eastAsia="zh-CN"/>
        </w:rPr>
      </w:pPr>
      <w:r w:rsidRPr="00804107">
        <w:rPr>
          <w:b/>
          <w:sz w:val="22"/>
          <w:szCs w:val="22"/>
          <w:lang w:eastAsia="zh-CN"/>
        </w:rPr>
        <w:t>§ 1</w:t>
      </w:r>
      <w:r w:rsidR="00C91324">
        <w:rPr>
          <w:b/>
          <w:sz w:val="22"/>
          <w:szCs w:val="22"/>
          <w:lang w:eastAsia="zh-CN"/>
        </w:rPr>
        <w:t>4</w:t>
      </w:r>
    </w:p>
    <w:p w14:paraId="1A7EAB95" w14:textId="77777777" w:rsidR="007208DD" w:rsidRPr="00804107" w:rsidRDefault="007208DD" w:rsidP="00211BD3">
      <w:pPr>
        <w:suppressAutoHyphens/>
        <w:jc w:val="center"/>
        <w:rPr>
          <w:sz w:val="22"/>
          <w:szCs w:val="22"/>
          <w:lang w:eastAsia="zh-CN"/>
        </w:rPr>
      </w:pPr>
      <w:r w:rsidRPr="00804107">
        <w:rPr>
          <w:b/>
          <w:sz w:val="22"/>
          <w:szCs w:val="22"/>
          <w:lang w:eastAsia="zh-CN"/>
        </w:rPr>
        <w:t>Postanowienia końcowe</w:t>
      </w:r>
    </w:p>
    <w:p w14:paraId="08892602" w14:textId="77777777" w:rsidR="007208DD" w:rsidRPr="00804107" w:rsidRDefault="007208DD" w:rsidP="0073666F">
      <w:pPr>
        <w:numPr>
          <w:ilvl w:val="0"/>
          <w:numId w:val="16"/>
        </w:numPr>
        <w:suppressAutoHyphens/>
        <w:jc w:val="both"/>
        <w:rPr>
          <w:sz w:val="22"/>
          <w:szCs w:val="22"/>
          <w:lang w:val="x-none" w:eastAsia="zh-CN"/>
        </w:rPr>
      </w:pPr>
      <w:r w:rsidRPr="00804107">
        <w:rPr>
          <w:sz w:val="22"/>
          <w:szCs w:val="22"/>
          <w:lang w:val="x-none" w:eastAsia="zh-CN"/>
        </w:rPr>
        <w:t>W sprawach nie uregulowanych w niniejszej umowie mają zastosowanie:</w:t>
      </w:r>
    </w:p>
    <w:p w14:paraId="1083DB05" w14:textId="2366C917" w:rsidR="007208DD" w:rsidRPr="00804107" w:rsidRDefault="007208DD" w:rsidP="0073666F">
      <w:pPr>
        <w:numPr>
          <w:ilvl w:val="0"/>
          <w:numId w:val="15"/>
        </w:numPr>
        <w:tabs>
          <w:tab w:val="clear" w:pos="360"/>
        </w:tabs>
        <w:suppressAutoHyphens/>
        <w:ind w:left="709" w:hanging="283"/>
        <w:jc w:val="both"/>
        <w:rPr>
          <w:sz w:val="22"/>
          <w:szCs w:val="22"/>
          <w:lang w:val="x-none" w:eastAsia="zh-CN"/>
        </w:rPr>
      </w:pPr>
      <w:r w:rsidRPr="00804107">
        <w:rPr>
          <w:spacing w:val="-4"/>
          <w:sz w:val="22"/>
          <w:szCs w:val="22"/>
          <w:lang w:val="x-none" w:eastAsia="zh-CN"/>
        </w:rPr>
        <w:t xml:space="preserve">przepisy ustawy z </w:t>
      </w:r>
      <w:r w:rsidR="001A3912" w:rsidRPr="00804107">
        <w:rPr>
          <w:spacing w:val="-4"/>
          <w:sz w:val="22"/>
          <w:szCs w:val="22"/>
          <w:lang w:eastAsia="zh-CN"/>
        </w:rPr>
        <w:t>11</w:t>
      </w:r>
      <w:r w:rsidRPr="00804107">
        <w:rPr>
          <w:spacing w:val="-4"/>
          <w:sz w:val="22"/>
          <w:szCs w:val="22"/>
          <w:lang w:val="x-none" w:eastAsia="zh-CN"/>
        </w:rPr>
        <w:t xml:space="preserve"> </w:t>
      </w:r>
      <w:r w:rsidR="001A3912" w:rsidRPr="00804107">
        <w:rPr>
          <w:spacing w:val="-4"/>
          <w:sz w:val="22"/>
          <w:szCs w:val="22"/>
          <w:lang w:eastAsia="zh-CN"/>
        </w:rPr>
        <w:t>września 2019</w:t>
      </w:r>
      <w:r w:rsidRPr="00804107">
        <w:rPr>
          <w:spacing w:val="-4"/>
          <w:sz w:val="22"/>
          <w:szCs w:val="22"/>
          <w:lang w:val="x-none" w:eastAsia="zh-CN"/>
        </w:rPr>
        <w:t xml:space="preserve"> r. Prawo zamówień publicznych </w:t>
      </w:r>
      <w:r w:rsidRPr="00804107">
        <w:rPr>
          <w:iCs/>
          <w:sz w:val="22"/>
          <w:szCs w:val="22"/>
          <w:lang w:val="x-none" w:eastAsia="zh-CN"/>
        </w:rPr>
        <w:t>(</w:t>
      </w:r>
      <w:r w:rsidR="001420DC" w:rsidRPr="00804107">
        <w:rPr>
          <w:iCs/>
          <w:sz w:val="22"/>
          <w:szCs w:val="22"/>
          <w:lang w:eastAsia="zh-CN"/>
        </w:rPr>
        <w:t>t. j.</w:t>
      </w:r>
      <w:r w:rsidR="00C026B2" w:rsidRPr="00804107">
        <w:rPr>
          <w:iCs/>
          <w:sz w:val="22"/>
          <w:szCs w:val="22"/>
          <w:lang w:eastAsia="zh-CN"/>
        </w:rPr>
        <w:t xml:space="preserve"> </w:t>
      </w:r>
      <w:r w:rsidRPr="00804107">
        <w:rPr>
          <w:iCs/>
          <w:sz w:val="22"/>
          <w:szCs w:val="22"/>
          <w:lang w:val="x-none" w:eastAsia="zh-CN"/>
        </w:rPr>
        <w:t>Dz. U. z 20</w:t>
      </w:r>
      <w:r w:rsidR="00823A96" w:rsidRPr="00804107">
        <w:rPr>
          <w:iCs/>
          <w:sz w:val="22"/>
          <w:szCs w:val="22"/>
          <w:lang w:eastAsia="zh-CN"/>
        </w:rPr>
        <w:t>2</w:t>
      </w:r>
      <w:r w:rsidR="009A60B0">
        <w:rPr>
          <w:iCs/>
          <w:sz w:val="22"/>
          <w:szCs w:val="22"/>
          <w:lang w:eastAsia="zh-CN"/>
        </w:rPr>
        <w:t>4</w:t>
      </w:r>
      <w:r w:rsidR="00EF44A0" w:rsidRPr="00804107">
        <w:rPr>
          <w:iCs/>
          <w:sz w:val="22"/>
          <w:szCs w:val="22"/>
          <w:lang w:eastAsia="zh-CN"/>
        </w:rPr>
        <w:t xml:space="preserve"> </w:t>
      </w:r>
      <w:r w:rsidRPr="00804107">
        <w:rPr>
          <w:iCs/>
          <w:sz w:val="22"/>
          <w:szCs w:val="22"/>
          <w:lang w:val="x-none" w:eastAsia="zh-CN"/>
        </w:rPr>
        <w:t>r.</w:t>
      </w:r>
      <w:r w:rsidR="00EF44A0" w:rsidRPr="00804107">
        <w:rPr>
          <w:iCs/>
          <w:sz w:val="22"/>
          <w:szCs w:val="22"/>
          <w:lang w:eastAsia="zh-CN"/>
        </w:rPr>
        <w:t>,</w:t>
      </w:r>
      <w:r w:rsidRPr="00804107">
        <w:rPr>
          <w:bCs/>
          <w:spacing w:val="-6"/>
          <w:sz w:val="22"/>
          <w:szCs w:val="22"/>
          <w:lang w:val="x-none" w:eastAsia="zh-CN"/>
        </w:rPr>
        <w:t xml:space="preserve"> poz. </w:t>
      </w:r>
      <w:r w:rsidR="009A60B0">
        <w:rPr>
          <w:bCs/>
          <w:spacing w:val="-6"/>
          <w:sz w:val="22"/>
          <w:szCs w:val="22"/>
          <w:lang w:eastAsia="zh-CN"/>
        </w:rPr>
        <w:t>1320</w:t>
      </w:r>
      <w:r w:rsidR="006C6DDF">
        <w:rPr>
          <w:bCs/>
          <w:spacing w:val="-6"/>
          <w:sz w:val="22"/>
          <w:szCs w:val="22"/>
          <w:lang w:eastAsia="zh-CN"/>
        </w:rPr>
        <w:t>)</w:t>
      </w:r>
    </w:p>
    <w:p w14:paraId="2D75FC73" w14:textId="74A7E741" w:rsidR="009C2CFB" w:rsidRPr="00804107" w:rsidRDefault="007208DD" w:rsidP="0073666F">
      <w:pPr>
        <w:numPr>
          <w:ilvl w:val="0"/>
          <w:numId w:val="15"/>
        </w:numPr>
        <w:tabs>
          <w:tab w:val="clear" w:pos="360"/>
        </w:tabs>
        <w:suppressAutoHyphens/>
        <w:ind w:left="709" w:hanging="283"/>
        <w:jc w:val="both"/>
        <w:rPr>
          <w:sz w:val="22"/>
          <w:szCs w:val="22"/>
          <w:lang w:val="x-none" w:eastAsia="zh-CN"/>
        </w:rPr>
      </w:pPr>
      <w:r w:rsidRPr="00804107">
        <w:rPr>
          <w:spacing w:val="-4"/>
          <w:sz w:val="22"/>
          <w:szCs w:val="22"/>
          <w:lang w:val="x-none" w:eastAsia="zh-CN"/>
        </w:rPr>
        <w:t xml:space="preserve">przepisy ustawy </w:t>
      </w:r>
      <w:bookmarkStart w:id="6" w:name="_Hlk147486634"/>
      <w:r w:rsidRPr="00804107">
        <w:rPr>
          <w:spacing w:val="-4"/>
          <w:sz w:val="22"/>
          <w:szCs w:val="22"/>
          <w:lang w:val="x-none" w:eastAsia="zh-CN"/>
        </w:rPr>
        <w:t xml:space="preserve">z 23 kwietnia 1964 r. </w:t>
      </w:r>
      <w:bookmarkEnd w:id="6"/>
      <w:r w:rsidRPr="00804107">
        <w:rPr>
          <w:spacing w:val="-4"/>
          <w:sz w:val="22"/>
          <w:szCs w:val="22"/>
          <w:lang w:val="x-none" w:eastAsia="zh-CN"/>
        </w:rPr>
        <w:t xml:space="preserve">Kodeks Cywilny  </w:t>
      </w:r>
      <w:bookmarkStart w:id="7" w:name="_Hlk147486676"/>
      <w:r w:rsidRPr="00804107">
        <w:rPr>
          <w:sz w:val="22"/>
          <w:szCs w:val="22"/>
          <w:lang w:val="x-none" w:eastAsia="zh-CN"/>
        </w:rPr>
        <w:t>(</w:t>
      </w:r>
      <w:r w:rsidR="001420DC" w:rsidRPr="00804107">
        <w:rPr>
          <w:sz w:val="22"/>
          <w:szCs w:val="22"/>
          <w:lang w:eastAsia="zh-CN"/>
        </w:rPr>
        <w:t>t. j.</w:t>
      </w:r>
      <w:r w:rsidR="00C026B2" w:rsidRPr="00804107">
        <w:rPr>
          <w:sz w:val="22"/>
          <w:szCs w:val="22"/>
          <w:lang w:eastAsia="zh-CN"/>
        </w:rPr>
        <w:t xml:space="preserve"> </w:t>
      </w:r>
      <w:r w:rsidR="001420DC" w:rsidRPr="00804107">
        <w:rPr>
          <w:sz w:val="22"/>
          <w:szCs w:val="22"/>
          <w:lang w:eastAsia="zh-CN"/>
        </w:rPr>
        <w:t xml:space="preserve"> </w:t>
      </w:r>
      <w:r w:rsidRPr="00804107">
        <w:rPr>
          <w:sz w:val="22"/>
          <w:szCs w:val="22"/>
          <w:lang w:val="x-none" w:eastAsia="zh-CN"/>
        </w:rPr>
        <w:t>Dz. U. z 20</w:t>
      </w:r>
      <w:r w:rsidR="00B47676" w:rsidRPr="00804107">
        <w:rPr>
          <w:sz w:val="22"/>
          <w:szCs w:val="22"/>
          <w:lang w:eastAsia="zh-CN"/>
        </w:rPr>
        <w:t>2</w:t>
      </w:r>
      <w:r w:rsidR="006C6DDF">
        <w:rPr>
          <w:sz w:val="22"/>
          <w:szCs w:val="22"/>
          <w:lang w:eastAsia="zh-CN"/>
        </w:rPr>
        <w:t>5</w:t>
      </w:r>
      <w:r w:rsidR="00EF44A0" w:rsidRPr="00804107">
        <w:rPr>
          <w:sz w:val="22"/>
          <w:szCs w:val="22"/>
          <w:lang w:eastAsia="zh-CN"/>
        </w:rPr>
        <w:t xml:space="preserve"> r.,</w:t>
      </w:r>
      <w:r w:rsidRPr="00804107">
        <w:rPr>
          <w:sz w:val="22"/>
          <w:szCs w:val="22"/>
          <w:lang w:val="x-none" w:eastAsia="zh-CN"/>
        </w:rPr>
        <w:t xml:space="preserve"> poz. </w:t>
      </w:r>
      <w:r w:rsidR="009A60B0">
        <w:rPr>
          <w:sz w:val="22"/>
          <w:szCs w:val="22"/>
          <w:lang w:val="x-none" w:eastAsia="zh-CN"/>
        </w:rPr>
        <w:t>10</w:t>
      </w:r>
      <w:r w:rsidR="006C6DDF">
        <w:rPr>
          <w:sz w:val="22"/>
          <w:szCs w:val="22"/>
          <w:lang w:val="x-none" w:eastAsia="zh-CN"/>
        </w:rPr>
        <w:t>7</w:t>
      </w:r>
      <w:r w:rsidR="009A60B0">
        <w:rPr>
          <w:sz w:val="22"/>
          <w:szCs w:val="22"/>
          <w:lang w:val="x-none" w:eastAsia="zh-CN"/>
        </w:rPr>
        <w:t>1</w:t>
      </w:r>
      <w:r w:rsidRPr="00804107">
        <w:rPr>
          <w:sz w:val="22"/>
          <w:szCs w:val="22"/>
          <w:lang w:val="x-none" w:eastAsia="zh-CN"/>
        </w:rPr>
        <w:t>)</w:t>
      </w:r>
      <w:bookmarkEnd w:id="7"/>
    </w:p>
    <w:p w14:paraId="22629302" w14:textId="77777777" w:rsidR="001B0FB4" w:rsidRPr="00804107" w:rsidRDefault="007208DD" w:rsidP="0073666F">
      <w:pPr>
        <w:numPr>
          <w:ilvl w:val="0"/>
          <w:numId w:val="21"/>
        </w:numPr>
        <w:jc w:val="both"/>
        <w:rPr>
          <w:spacing w:val="-2"/>
          <w:sz w:val="22"/>
          <w:szCs w:val="22"/>
          <w:lang w:eastAsia="zh-CN"/>
        </w:rPr>
      </w:pPr>
      <w:r w:rsidRPr="00804107">
        <w:rPr>
          <w:sz w:val="22"/>
          <w:szCs w:val="22"/>
          <w:lang w:eastAsia="zh-CN"/>
        </w:rPr>
        <w:t xml:space="preserve">Wszelkie sprawy sporne wynikłe na tle realizacji niniejszej umowy strony będą starały się </w:t>
      </w:r>
      <w:r w:rsidRPr="00804107">
        <w:rPr>
          <w:spacing w:val="-2"/>
          <w:sz w:val="22"/>
          <w:szCs w:val="22"/>
          <w:lang w:eastAsia="zh-CN"/>
        </w:rPr>
        <w:t>rozstrzygać polubownie. W</w:t>
      </w:r>
      <w:r w:rsidR="00795C18" w:rsidRPr="00804107">
        <w:rPr>
          <w:spacing w:val="-2"/>
          <w:sz w:val="22"/>
          <w:szCs w:val="22"/>
          <w:lang w:eastAsia="zh-CN"/>
        </w:rPr>
        <w:t> </w:t>
      </w:r>
      <w:r w:rsidRPr="00804107">
        <w:rPr>
          <w:spacing w:val="-2"/>
          <w:sz w:val="22"/>
          <w:szCs w:val="22"/>
          <w:lang w:eastAsia="zh-CN"/>
        </w:rPr>
        <w:t xml:space="preserve">razie braku porozumienia sprawy sporne rozstrzygać będzie </w:t>
      </w:r>
      <w:r w:rsidR="001B0FB4" w:rsidRPr="00804107">
        <w:rPr>
          <w:spacing w:val="-2"/>
          <w:sz w:val="22"/>
          <w:szCs w:val="22"/>
          <w:lang w:eastAsia="zh-CN"/>
        </w:rPr>
        <w:t xml:space="preserve">właściwy </w:t>
      </w:r>
      <w:r w:rsidR="00FA6189">
        <w:rPr>
          <w:spacing w:val="-2"/>
          <w:sz w:val="22"/>
          <w:szCs w:val="22"/>
          <w:lang w:eastAsia="zh-CN"/>
        </w:rPr>
        <w:t>s</w:t>
      </w:r>
      <w:r w:rsidR="001B0FB4" w:rsidRPr="00804107">
        <w:rPr>
          <w:spacing w:val="-2"/>
          <w:sz w:val="22"/>
          <w:szCs w:val="22"/>
          <w:lang w:eastAsia="zh-CN"/>
        </w:rPr>
        <w:t>ąd dla siedziby Zamawiającego.</w:t>
      </w:r>
    </w:p>
    <w:p w14:paraId="3AAE754A" w14:textId="2193B889" w:rsidR="0073666F" w:rsidRDefault="0073666F" w:rsidP="0073666F">
      <w:pPr>
        <w:numPr>
          <w:ilvl w:val="0"/>
          <w:numId w:val="21"/>
        </w:numPr>
        <w:suppressAutoHyphens/>
        <w:jc w:val="both"/>
        <w:rPr>
          <w:sz w:val="22"/>
          <w:szCs w:val="22"/>
          <w:lang w:eastAsia="zh-CN"/>
        </w:rPr>
      </w:pPr>
      <w:r w:rsidRPr="0073666F">
        <w:rPr>
          <w:sz w:val="22"/>
          <w:szCs w:val="22"/>
          <w:lang w:eastAsia="zh-CN"/>
        </w:rPr>
        <w:t xml:space="preserve">Jeżeli w wyniku zawarcia umowy, w ramach prowadzonego postępowania, będzie mieć miejsce przetwarzanie danych osobowych, strony umowy zgodnie zobowiązują się zawrzeć odrębną umowę powierzenia przetwarzania danych osobowych, stosując w tym celu środki organizacyjno-techniczne, </w:t>
      </w:r>
      <w:r w:rsidR="000368E7">
        <w:rPr>
          <w:sz w:val="22"/>
          <w:szCs w:val="22"/>
          <w:lang w:eastAsia="zh-CN"/>
        </w:rPr>
        <w:br/>
      </w:r>
      <w:r w:rsidRPr="0073666F">
        <w:rPr>
          <w:sz w:val="22"/>
          <w:szCs w:val="22"/>
          <w:lang w:eastAsia="zh-CN"/>
        </w:rPr>
        <w:t xml:space="preserve">o których mowa w art. 32 Rozporządzenia Parlamentu Europejskiego i Rady (UE) 2016/679 z dnia 27 kwietnia 2016 r. w sprawie ochrony osób fizycznych w związku z przetwarzaniem danych osobowych </w:t>
      </w:r>
      <w:r w:rsidR="000368E7">
        <w:rPr>
          <w:sz w:val="22"/>
          <w:szCs w:val="22"/>
          <w:lang w:eastAsia="zh-CN"/>
        </w:rPr>
        <w:br/>
      </w:r>
      <w:r w:rsidRPr="0073666F">
        <w:rPr>
          <w:sz w:val="22"/>
          <w:szCs w:val="22"/>
          <w:lang w:eastAsia="zh-CN"/>
        </w:rPr>
        <w:t xml:space="preserve">i w sprawie swobodnego przepływu takich danych oraz uchylenia dyrektywy 95/46/WE (ogólne rozporządzenie o ochronie danych) — dalej „RODO"), a także zgodnie z Ustawą z dnia 27 czerwca </w:t>
      </w:r>
      <w:r w:rsidR="00D346B7">
        <w:rPr>
          <w:sz w:val="22"/>
          <w:szCs w:val="22"/>
          <w:lang w:eastAsia="zh-CN"/>
        </w:rPr>
        <w:br/>
      </w:r>
      <w:r w:rsidRPr="0073666F">
        <w:rPr>
          <w:sz w:val="22"/>
          <w:szCs w:val="22"/>
          <w:lang w:eastAsia="zh-CN"/>
        </w:rPr>
        <w:t>2023 r. o ochronie danych osobowych (tekst jednolity Dz. U. 2023 poz. 1206 ze zm.), a także z innymi powszechnie obowiązującymi przepisami prawa unijnego i krajowego, które chronią prawa osób, których dane te dotyczą</w:t>
      </w:r>
      <w:r>
        <w:rPr>
          <w:sz w:val="22"/>
          <w:szCs w:val="22"/>
          <w:lang w:eastAsia="zh-CN"/>
        </w:rPr>
        <w:t>.</w:t>
      </w:r>
    </w:p>
    <w:p w14:paraId="51D66F40" w14:textId="77777777" w:rsidR="007208DD" w:rsidRPr="00804107" w:rsidRDefault="007208DD" w:rsidP="0073666F">
      <w:pPr>
        <w:numPr>
          <w:ilvl w:val="0"/>
          <w:numId w:val="21"/>
        </w:numPr>
        <w:suppressAutoHyphens/>
        <w:jc w:val="both"/>
        <w:rPr>
          <w:sz w:val="22"/>
          <w:szCs w:val="22"/>
          <w:lang w:eastAsia="zh-CN"/>
        </w:rPr>
      </w:pPr>
      <w:r w:rsidRPr="00804107">
        <w:rPr>
          <w:sz w:val="22"/>
          <w:szCs w:val="22"/>
          <w:lang w:eastAsia="zh-CN"/>
        </w:rPr>
        <w:t>Niniejsza umowa została sporządzona w dwóch jednobrzmiących egzemplarzach, po jednym dla Zamawiającego i</w:t>
      </w:r>
      <w:r w:rsidR="00795C18" w:rsidRPr="00804107">
        <w:rPr>
          <w:sz w:val="22"/>
          <w:szCs w:val="22"/>
          <w:lang w:eastAsia="zh-CN"/>
        </w:rPr>
        <w:t> </w:t>
      </w:r>
      <w:r w:rsidRPr="00804107">
        <w:rPr>
          <w:sz w:val="22"/>
          <w:szCs w:val="22"/>
          <w:lang w:eastAsia="zh-CN"/>
        </w:rPr>
        <w:t>Wykonawcy.</w:t>
      </w:r>
    </w:p>
    <w:p w14:paraId="2A76BC26" w14:textId="77777777" w:rsidR="00862776" w:rsidRDefault="00862776" w:rsidP="00211BD3">
      <w:pPr>
        <w:widowControl w:val="0"/>
        <w:suppressAutoHyphens/>
        <w:jc w:val="both"/>
        <w:rPr>
          <w:b/>
          <w:sz w:val="22"/>
          <w:szCs w:val="22"/>
          <w:lang w:eastAsia="zh-CN"/>
        </w:rPr>
      </w:pPr>
    </w:p>
    <w:p w14:paraId="281CC5BD" w14:textId="77777777" w:rsidR="00862776" w:rsidRDefault="00862776" w:rsidP="00211BD3">
      <w:pPr>
        <w:widowControl w:val="0"/>
        <w:suppressAutoHyphens/>
        <w:jc w:val="both"/>
        <w:rPr>
          <w:b/>
          <w:sz w:val="22"/>
          <w:szCs w:val="22"/>
          <w:lang w:eastAsia="zh-CN"/>
        </w:rPr>
      </w:pPr>
    </w:p>
    <w:p w14:paraId="72DAA585" w14:textId="77777777" w:rsidR="00862776" w:rsidRDefault="00862776" w:rsidP="00211BD3">
      <w:pPr>
        <w:widowControl w:val="0"/>
        <w:suppressAutoHyphens/>
        <w:jc w:val="both"/>
        <w:rPr>
          <w:b/>
          <w:sz w:val="22"/>
          <w:szCs w:val="22"/>
          <w:lang w:eastAsia="zh-CN"/>
        </w:rPr>
        <w:sectPr w:rsidR="00862776" w:rsidSect="008F4238">
          <w:headerReference w:type="default" r:id="rId13"/>
          <w:footerReference w:type="even" r:id="rId14"/>
          <w:footerReference w:type="default" r:id="rId15"/>
          <w:pgSz w:w="11907" w:h="16840"/>
          <w:pgMar w:top="426" w:right="1134" w:bottom="709" w:left="1276" w:header="426" w:footer="30" w:gutter="0"/>
          <w:cols w:space="708"/>
        </w:sectPr>
      </w:pPr>
    </w:p>
    <w:p w14:paraId="490CD28E" w14:textId="77777777" w:rsidR="007208DD" w:rsidRDefault="00862776" w:rsidP="005D0818">
      <w:pPr>
        <w:widowControl w:val="0"/>
        <w:suppressAutoHyphens/>
        <w:jc w:val="both"/>
        <w:rPr>
          <w:spacing w:val="-6"/>
          <w:sz w:val="22"/>
          <w:szCs w:val="22"/>
          <w:lang w:val="x-none" w:eastAsia="zh-CN"/>
        </w:rPr>
      </w:pPr>
      <w:r w:rsidRPr="00804107">
        <w:rPr>
          <w:b/>
          <w:sz w:val="22"/>
          <w:szCs w:val="22"/>
          <w:lang w:eastAsia="zh-CN"/>
        </w:rPr>
        <w:t>WYKONAWCA</w:t>
      </w:r>
    </w:p>
    <w:p w14:paraId="0BF67984" w14:textId="77777777" w:rsidR="003B6288" w:rsidRDefault="00862776" w:rsidP="005D0818">
      <w:pPr>
        <w:widowControl w:val="0"/>
        <w:suppressAutoHyphens/>
        <w:ind w:left="1416" w:firstLine="708"/>
        <w:jc w:val="both"/>
        <w:rPr>
          <w:spacing w:val="-6"/>
          <w:sz w:val="22"/>
          <w:szCs w:val="22"/>
          <w:lang w:val="x-none" w:eastAsia="zh-CN"/>
        </w:rPr>
      </w:pPr>
      <w:r w:rsidRPr="00804107">
        <w:rPr>
          <w:b/>
          <w:sz w:val="22"/>
          <w:szCs w:val="22"/>
          <w:lang w:eastAsia="zh-CN"/>
        </w:rPr>
        <w:t>ZAMAWIAJĄCY</w:t>
      </w:r>
    </w:p>
    <w:p w14:paraId="09A06DF6" w14:textId="77777777" w:rsidR="00862776" w:rsidRDefault="00862776" w:rsidP="00211BD3">
      <w:pPr>
        <w:widowControl w:val="0"/>
        <w:suppressAutoHyphens/>
        <w:jc w:val="both"/>
        <w:rPr>
          <w:spacing w:val="-6"/>
          <w:sz w:val="22"/>
          <w:szCs w:val="22"/>
          <w:lang w:val="x-none" w:eastAsia="zh-CN"/>
        </w:rPr>
        <w:sectPr w:rsidR="00862776" w:rsidSect="00862776">
          <w:type w:val="continuous"/>
          <w:pgSz w:w="11907" w:h="16840"/>
          <w:pgMar w:top="1134" w:right="1134" w:bottom="1134" w:left="1276" w:header="709" w:footer="30" w:gutter="0"/>
          <w:cols w:num="2" w:space="708"/>
        </w:sectPr>
      </w:pPr>
    </w:p>
    <w:p w14:paraId="6AA721E6" w14:textId="77777777" w:rsidR="00862776" w:rsidRPr="00804107" w:rsidRDefault="00862776" w:rsidP="00211BD3">
      <w:pPr>
        <w:widowControl w:val="0"/>
        <w:suppressAutoHyphens/>
        <w:jc w:val="both"/>
        <w:rPr>
          <w:spacing w:val="-6"/>
          <w:sz w:val="22"/>
          <w:szCs w:val="22"/>
          <w:lang w:val="x-none" w:eastAsia="zh-CN"/>
        </w:rPr>
      </w:pPr>
    </w:p>
    <w:p w14:paraId="28CC62DA" w14:textId="77777777" w:rsidR="007208DD" w:rsidRPr="00804107" w:rsidRDefault="007208DD" w:rsidP="00211BD3">
      <w:pPr>
        <w:suppressAutoHyphens/>
        <w:jc w:val="both"/>
        <w:rPr>
          <w:sz w:val="22"/>
          <w:szCs w:val="22"/>
          <w:lang w:eastAsia="zh-CN"/>
        </w:rPr>
      </w:pPr>
    </w:p>
    <w:p w14:paraId="43F9070F" w14:textId="77777777" w:rsidR="007208DD" w:rsidRPr="00804107" w:rsidRDefault="007208DD" w:rsidP="00211BD3">
      <w:pPr>
        <w:jc w:val="center"/>
        <w:rPr>
          <w:b/>
          <w:sz w:val="22"/>
          <w:szCs w:val="22"/>
        </w:rPr>
      </w:pPr>
    </w:p>
    <w:sectPr w:rsidR="007208DD" w:rsidRPr="00804107" w:rsidSect="00862776">
      <w:type w:val="continuous"/>
      <w:pgSz w:w="11907" w:h="16840"/>
      <w:pgMar w:top="1134" w:right="1134" w:bottom="1134" w:left="1276" w:header="709" w:footer="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7EF16" w14:textId="77777777" w:rsidR="00D500BC" w:rsidRDefault="00D500BC">
      <w:r>
        <w:separator/>
      </w:r>
    </w:p>
  </w:endnote>
  <w:endnote w:type="continuationSeparator" w:id="0">
    <w:p w14:paraId="446E59B5" w14:textId="77777777" w:rsidR="00D500BC" w:rsidRDefault="00D50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8ADB5" w14:textId="77777777" w:rsidR="00805521" w:rsidRDefault="0080552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1DCD810" w14:textId="77777777" w:rsidR="00805521" w:rsidRDefault="008055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C503D" w14:textId="77777777" w:rsidR="00805521" w:rsidRPr="008F4238" w:rsidRDefault="00805521">
    <w:pPr>
      <w:pStyle w:val="Stopka"/>
      <w:framePr w:wrap="around" w:vAnchor="text" w:hAnchor="margin" w:xAlign="center" w:y="1"/>
      <w:rPr>
        <w:rStyle w:val="Numerstrony"/>
        <w:sz w:val="20"/>
      </w:rPr>
    </w:pPr>
    <w:r w:rsidRPr="008F4238">
      <w:rPr>
        <w:rStyle w:val="Numerstrony"/>
        <w:sz w:val="20"/>
      </w:rPr>
      <w:fldChar w:fldCharType="begin"/>
    </w:r>
    <w:r w:rsidRPr="008F4238">
      <w:rPr>
        <w:rStyle w:val="Numerstrony"/>
        <w:sz w:val="20"/>
      </w:rPr>
      <w:instrText xml:space="preserve">PAGE  </w:instrText>
    </w:r>
    <w:r w:rsidRPr="008F4238">
      <w:rPr>
        <w:rStyle w:val="Numerstrony"/>
        <w:sz w:val="20"/>
      </w:rPr>
      <w:fldChar w:fldCharType="separate"/>
    </w:r>
    <w:r w:rsidR="00325917" w:rsidRPr="008F4238">
      <w:rPr>
        <w:rStyle w:val="Numerstrony"/>
        <w:noProof/>
        <w:sz w:val="20"/>
      </w:rPr>
      <w:t>4</w:t>
    </w:r>
    <w:r w:rsidRPr="008F4238">
      <w:rPr>
        <w:rStyle w:val="Numerstrony"/>
        <w:sz w:val="20"/>
      </w:rPr>
      <w:fldChar w:fldCharType="end"/>
    </w:r>
  </w:p>
  <w:p w14:paraId="180EF760" w14:textId="77777777" w:rsidR="00334D3E" w:rsidRPr="006B6229" w:rsidRDefault="00334D3E" w:rsidP="00334D3E">
    <w:pPr>
      <w:pStyle w:val="Tekstprzypisudolnego"/>
      <w:rPr>
        <w:vertAlign w:val="superscript"/>
      </w:rPr>
    </w:pPr>
  </w:p>
  <w:p w14:paraId="1134CEBB" w14:textId="77777777" w:rsidR="00805521" w:rsidRDefault="00805521" w:rsidP="00334D3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3FC97" w14:textId="77777777" w:rsidR="00D500BC" w:rsidRDefault="00D500BC">
      <w:r>
        <w:separator/>
      </w:r>
    </w:p>
  </w:footnote>
  <w:footnote w:type="continuationSeparator" w:id="0">
    <w:p w14:paraId="3CD26806" w14:textId="77777777" w:rsidR="00D500BC" w:rsidRDefault="00D500BC">
      <w:r>
        <w:continuationSeparator/>
      </w:r>
    </w:p>
  </w:footnote>
  <w:footnote w:id="1">
    <w:p w14:paraId="7E365758" w14:textId="4915BA15" w:rsidR="00796CD2" w:rsidRPr="000368E7" w:rsidRDefault="00796CD2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5C7832" w:rsidRPr="000368E7">
        <w:rPr>
          <w:i/>
          <w:iCs/>
          <w:sz w:val="18"/>
          <w:szCs w:val="18"/>
        </w:rPr>
        <w:t>Zamawiający zastrzega sobie prawo modyfikacji umowy w zależności od pakietu/ów, na które zostanie udzielone zamówienie zgodnie z zapisami formularza asortymentowo-cenowego.</w:t>
      </w:r>
    </w:p>
  </w:footnote>
  <w:footnote w:id="2">
    <w:p w14:paraId="38DECFB9" w14:textId="591AB005" w:rsidR="003850AD" w:rsidRDefault="003850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368E7">
        <w:rPr>
          <w:i/>
          <w:iCs/>
          <w:sz w:val="18"/>
          <w:szCs w:val="18"/>
        </w:rPr>
        <w:t>Zamawiający zastrzega sobie prawo modyfikacji umowy w zależności od pakietu/ów, na które zostanie udzielone zamówienie zgodnie z zapisami formularza asortymentowo-cenowego</w:t>
      </w:r>
    </w:p>
  </w:footnote>
  <w:footnote w:id="3">
    <w:p w14:paraId="3DA83306" w14:textId="19494903" w:rsidR="00354A02" w:rsidRDefault="00354A0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368E7">
        <w:rPr>
          <w:i/>
          <w:iCs/>
          <w:sz w:val="18"/>
          <w:szCs w:val="18"/>
        </w:rPr>
        <w:t>Zamawiający zastrzega sobie prawo modyfikacji umowy w zależności od pakietu/ów, na które zostanie udzielone zamówienie zgodnie z zapisami formularza asortymentowo-cenowego</w:t>
      </w:r>
    </w:p>
  </w:footnote>
  <w:footnote w:id="4">
    <w:p w14:paraId="61770377" w14:textId="519E52C2" w:rsidR="008F4238" w:rsidRDefault="008F42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368E7">
        <w:rPr>
          <w:i/>
          <w:iCs/>
          <w:sz w:val="18"/>
          <w:szCs w:val="18"/>
        </w:rPr>
        <w:t>Zamawiający zastrzega sobie prawo modyfikacji umowy w zależności od pakietu/ów, na które zostanie udzielone zamówienie zgodnie z zapisami formularza asortymentowo-cenowego</w:t>
      </w:r>
    </w:p>
  </w:footnote>
  <w:footnote w:id="5">
    <w:p w14:paraId="11CE8D93" w14:textId="0CE33A25" w:rsidR="0056412F" w:rsidRPr="000368E7" w:rsidRDefault="0056412F">
      <w:pPr>
        <w:pStyle w:val="Tekstprzypisudolnego"/>
        <w:rPr>
          <w:sz w:val="18"/>
          <w:szCs w:val="18"/>
        </w:rPr>
      </w:pPr>
      <w:r w:rsidRPr="000368E7">
        <w:rPr>
          <w:rStyle w:val="Odwoanieprzypisudolnego"/>
          <w:sz w:val="18"/>
          <w:szCs w:val="18"/>
        </w:rPr>
        <w:footnoteRef/>
      </w:r>
      <w:r w:rsidRPr="000368E7">
        <w:rPr>
          <w:sz w:val="18"/>
          <w:szCs w:val="18"/>
        </w:rPr>
        <w:t xml:space="preserve"> </w:t>
      </w:r>
      <w:r w:rsidRPr="000368E7">
        <w:rPr>
          <w:i/>
          <w:iCs/>
          <w:sz w:val="18"/>
          <w:szCs w:val="18"/>
        </w:rPr>
        <w:t>Dotyczy Pakietu nr 4</w:t>
      </w:r>
      <w:r w:rsidR="00E658E8" w:rsidRPr="000368E7">
        <w:rPr>
          <w:i/>
          <w:iCs/>
          <w:sz w:val="18"/>
          <w:szCs w:val="18"/>
        </w:rPr>
        <w:t>.</w:t>
      </w:r>
    </w:p>
  </w:footnote>
  <w:footnote w:id="6">
    <w:p w14:paraId="06376700" w14:textId="7FB9EDCC" w:rsidR="00E658E8" w:rsidRPr="000368E7" w:rsidRDefault="00E658E8">
      <w:pPr>
        <w:pStyle w:val="Tekstprzypisudolnego"/>
        <w:rPr>
          <w:sz w:val="18"/>
          <w:szCs w:val="18"/>
        </w:rPr>
      </w:pPr>
      <w:r w:rsidRPr="000368E7">
        <w:rPr>
          <w:rStyle w:val="Odwoanieprzypisudolnego"/>
          <w:sz w:val="18"/>
          <w:szCs w:val="18"/>
        </w:rPr>
        <w:footnoteRef/>
      </w:r>
      <w:r w:rsidRPr="000368E7">
        <w:rPr>
          <w:sz w:val="18"/>
          <w:szCs w:val="18"/>
        </w:rPr>
        <w:t xml:space="preserve"> </w:t>
      </w:r>
      <w:r w:rsidRPr="000368E7">
        <w:rPr>
          <w:i/>
          <w:iCs/>
          <w:sz w:val="18"/>
          <w:szCs w:val="18"/>
        </w:rPr>
        <w:t xml:space="preserve">Dotyczy </w:t>
      </w:r>
      <w:r w:rsidR="00D87E24" w:rsidRPr="000368E7">
        <w:rPr>
          <w:i/>
          <w:iCs/>
          <w:sz w:val="18"/>
          <w:szCs w:val="18"/>
        </w:rPr>
        <w:t>produktów leczniczych.</w:t>
      </w:r>
    </w:p>
  </w:footnote>
  <w:footnote w:id="7">
    <w:p w14:paraId="1147CDAB" w14:textId="019C28F0" w:rsidR="00460ECD" w:rsidRPr="00460ECD" w:rsidRDefault="00460ECD">
      <w:pPr>
        <w:pStyle w:val="Tekstprzypisudolnego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460ECD">
        <w:rPr>
          <w:i/>
          <w:iCs/>
          <w:sz w:val="18"/>
          <w:szCs w:val="18"/>
        </w:rPr>
        <w:t>W przypadku mechanizmu odwróconej płatności, Zamawiający odpowiednio zmodyfikuje zapisy niniejszej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22E70" w14:textId="74A563F9" w:rsidR="001E30AB" w:rsidRPr="00037ABD" w:rsidRDefault="001E30AB" w:rsidP="004028AA">
    <w:pPr>
      <w:tabs>
        <w:tab w:val="left" w:pos="567"/>
        <w:tab w:val="left" w:pos="629"/>
      </w:tabs>
      <w:ind w:left="567" w:hanging="567"/>
      <w:rPr>
        <w:rFonts w:eastAsia="Calibri"/>
        <w:b/>
        <w:bCs/>
        <w:sz w:val="22"/>
        <w:szCs w:val="22"/>
      </w:rPr>
    </w:pPr>
    <w:r w:rsidRPr="00037ABD">
      <w:rPr>
        <w:rFonts w:eastAsia="Calibri"/>
        <w:b/>
        <w:bCs/>
        <w:sz w:val="22"/>
        <w:szCs w:val="22"/>
      </w:rPr>
      <w:t>EZ/</w:t>
    </w:r>
    <w:r w:rsidR="008635D3">
      <w:rPr>
        <w:rFonts w:eastAsia="Calibri"/>
        <w:b/>
        <w:bCs/>
        <w:sz w:val="22"/>
        <w:szCs w:val="22"/>
      </w:rPr>
      <w:t>203</w:t>
    </w:r>
    <w:r w:rsidR="00820342">
      <w:rPr>
        <w:rFonts w:eastAsia="Calibri"/>
        <w:b/>
        <w:bCs/>
        <w:sz w:val="22"/>
        <w:szCs w:val="22"/>
      </w:rPr>
      <w:t>/2025</w:t>
    </w:r>
    <w:r w:rsidRPr="00037ABD">
      <w:rPr>
        <w:rFonts w:eastAsia="Calibri"/>
        <w:b/>
        <w:bCs/>
        <w:sz w:val="22"/>
        <w:szCs w:val="22"/>
      </w:rPr>
      <w:t>/</w:t>
    </w:r>
    <w:r w:rsidR="00804107" w:rsidRPr="00037ABD">
      <w:rPr>
        <w:rFonts w:eastAsia="Calibri"/>
        <w:b/>
        <w:bCs/>
        <w:sz w:val="22"/>
        <w:szCs w:val="22"/>
      </w:rPr>
      <w:t>WS</w:t>
    </w:r>
  </w:p>
  <w:p w14:paraId="416C2F04" w14:textId="77777777" w:rsidR="001E30AB" w:rsidRPr="00037ABD" w:rsidRDefault="001E30AB" w:rsidP="001E30AB">
    <w:pPr>
      <w:tabs>
        <w:tab w:val="left" w:pos="567"/>
        <w:tab w:val="left" w:pos="629"/>
      </w:tabs>
      <w:ind w:left="567" w:hanging="567"/>
      <w:jc w:val="right"/>
      <w:rPr>
        <w:rFonts w:eastAsia="Calibri"/>
        <w:b/>
        <w:bCs/>
        <w:sz w:val="22"/>
        <w:szCs w:val="22"/>
      </w:rPr>
    </w:pPr>
    <w:r w:rsidRPr="00037ABD">
      <w:rPr>
        <w:rFonts w:eastAsia="Calibri"/>
        <w:b/>
        <w:bCs/>
        <w:sz w:val="22"/>
        <w:szCs w:val="22"/>
      </w:rPr>
      <w:t xml:space="preserve">Załącznik nr </w:t>
    </w:r>
    <w:r w:rsidR="00586FDB" w:rsidRPr="00037ABD">
      <w:rPr>
        <w:rFonts w:eastAsia="Calibri"/>
        <w:b/>
        <w:bCs/>
        <w:sz w:val="22"/>
        <w:szCs w:val="22"/>
      </w:rPr>
      <w:t>3</w:t>
    </w:r>
    <w:r w:rsidRPr="00037ABD">
      <w:rPr>
        <w:rFonts w:eastAsia="Calibri"/>
        <w:b/>
        <w:bCs/>
        <w:sz w:val="22"/>
        <w:szCs w:val="22"/>
      </w:rPr>
      <w:t xml:space="preserve"> do SWZ</w:t>
    </w:r>
  </w:p>
  <w:p w14:paraId="3C999271" w14:textId="3345805A" w:rsidR="001E30AB" w:rsidRPr="00037ABD" w:rsidRDefault="001E30AB" w:rsidP="0060334B">
    <w:pPr>
      <w:tabs>
        <w:tab w:val="left" w:pos="567"/>
        <w:tab w:val="left" w:pos="629"/>
      </w:tabs>
      <w:ind w:left="567" w:hanging="567"/>
      <w:jc w:val="right"/>
      <w:rPr>
        <w:rFonts w:eastAsia="Calibri"/>
        <w:b/>
        <w:bCs/>
        <w:sz w:val="22"/>
        <w:szCs w:val="22"/>
      </w:rPr>
    </w:pPr>
    <w:r w:rsidRPr="00037ABD">
      <w:rPr>
        <w:rFonts w:eastAsia="Calibri"/>
        <w:b/>
        <w:bCs/>
        <w:sz w:val="22"/>
        <w:szCs w:val="22"/>
      </w:rPr>
      <w:t xml:space="preserve">projektowane postanowienia </w:t>
    </w:r>
    <w:r w:rsidRPr="00441BEB">
      <w:rPr>
        <w:rFonts w:eastAsia="Calibri"/>
        <w:b/>
        <w:bCs/>
        <w:sz w:val="22"/>
        <w:szCs w:val="22"/>
      </w:rPr>
      <w:t>umowy</w:t>
    </w:r>
    <w:r w:rsidR="0060334B">
      <w:rPr>
        <w:rFonts w:eastAsia="Calibri"/>
        <w:b/>
        <w:bCs/>
        <w:sz w:val="22"/>
        <w:szCs w:val="22"/>
      </w:rPr>
      <w:t xml:space="preserve"> </w:t>
    </w:r>
    <w:r w:rsidRPr="00037ABD">
      <w:rPr>
        <w:rFonts w:eastAsia="Calibri"/>
        <w:b/>
        <w:bCs/>
        <w:sz w:val="22"/>
        <w:szCs w:val="22"/>
      </w:rPr>
      <w:t>w sprawie zamówienia publicznego</w:t>
    </w:r>
  </w:p>
  <w:p w14:paraId="6A93DDFA" w14:textId="77777777" w:rsidR="001E30AB" w:rsidRDefault="001E30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C700F3C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4046"/>
        </w:tabs>
        <w:ind w:left="4046" w:hanging="360"/>
      </w:pPr>
      <w:rPr>
        <w:spacing w:val="-6"/>
        <w:sz w:val="22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6038BF80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884430F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pacing w:val="-4"/>
        <w:sz w:val="24"/>
        <w:szCs w:val="24"/>
      </w:rPr>
    </w:lvl>
  </w:abstractNum>
  <w:abstractNum w:abstractNumId="4" w15:restartNumberingAfterBreak="0">
    <w:nsid w:val="00000007"/>
    <w:multiLevelType w:val="singleLevel"/>
    <w:tmpl w:val="EC6A2AC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</w:abstractNum>
  <w:abstractNum w:abstractNumId="5" w15:restartNumberingAfterBreak="0">
    <w:nsid w:val="00000008"/>
    <w:multiLevelType w:val="singleLevel"/>
    <w:tmpl w:val="62B8843A"/>
    <w:name w:val="WW8Num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spacing w:val="-6"/>
        <w:sz w:val="22"/>
        <w:szCs w:val="22"/>
      </w:rPr>
    </w:lvl>
  </w:abstractNum>
  <w:abstractNum w:abstractNumId="6" w15:restartNumberingAfterBreak="0">
    <w:nsid w:val="0000000B"/>
    <w:multiLevelType w:val="multilevel"/>
    <w:tmpl w:val="C86A0202"/>
    <w:name w:val="WW8Num13"/>
    <w:lvl w:ilvl="0">
      <w:start w:val="1"/>
      <w:numFmt w:val="lowerLetter"/>
      <w:lvlText w:val="%1)"/>
      <w:lvlJc w:val="left"/>
      <w:pPr>
        <w:tabs>
          <w:tab w:val="num" w:pos="35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Cs w:val="24"/>
      </w:rPr>
    </w:lvl>
  </w:abstractNum>
  <w:abstractNum w:abstractNumId="8" w15:restartNumberingAfterBreak="0">
    <w:nsid w:val="0000000D"/>
    <w:multiLevelType w:val="multilevel"/>
    <w:tmpl w:val="E48EC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00000010"/>
    <w:multiLevelType w:val="multilevel"/>
    <w:tmpl w:val="344CA904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200" w:hanging="180"/>
      </w:pPr>
    </w:lvl>
  </w:abstractNum>
  <w:abstractNum w:abstractNumId="11" w15:restartNumberingAfterBreak="0">
    <w:nsid w:val="00000011"/>
    <w:multiLevelType w:val="multilevel"/>
    <w:tmpl w:val="F6C45ABE"/>
    <w:name w:val="WW8Num19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00000012"/>
    <w:multiLevelType w:val="singleLevel"/>
    <w:tmpl w:val="A89E335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pacing w:val="-4"/>
        <w:sz w:val="22"/>
        <w:szCs w:val="22"/>
      </w:rPr>
    </w:lvl>
  </w:abstractNum>
  <w:abstractNum w:abstractNumId="13" w15:restartNumberingAfterBreak="0">
    <w:nsid w:val="00000013"/>
    <w:multiLevelType w:val="singleLevel"/>
    <w:tmpl w:val="00000013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000014"/>
    <w:multiLevelType w:val="multilevel"/>
    <w:tmpl w:val="2CAAE0BA"/>
    <w:name w:val="WW8Num2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1440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 w15:restartNumberingAfterBreak="0">
    <w:nsid w:val="00000016"/>
    <w:multiLevelType w:val="singleLevel"/>
    <w:tmpl w:val="B3DC79FC"/>
    <w:name w:val="WW8Num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17" w15:restartNumberingAfterBreak="0">
    <w:nsid w:val="04B01137"/>
    <w:multiLevelType w:val="hybridMultilevel"/>
    <w:tmpl w:val="A88C6CA4"/>
    <w:lvl w:ilvl="0" w:tplc="2DD6B8E8">
      <w:numFmt w:val="bullet"/>
      <w:lvlText w:val="-"/>
      <w:lvlJc w:val="left"/>
      <w:pPr>
        <w:ind w:left="1068" w:hanging="360"/>
      </w:p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08FD1452"/>
    <w:multiLevelType w:val="hybridMultilevel"/>
    <w:tmpl w:val="682A94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09831A7F"/>
    <w:multiLevelType w:val="multilevel"/>
    <w:tmpl w:val="B74C6A9A"/>
    <w:name w:val="WW8Num4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0A6A2DC9"/>
    <w:multiLevelType w:val="hybridMultilevel"/>
    <w:tmpl w:val="46D6F364"/>
    <w:lvl w:ilvl="0" w:tplc="2C0C1BCA">
      <w:start w:val="10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D53CA9"/>
    <w:multiLevelType w:val="hybridMultilevel"/>
    <w:tmpl w:val="8B68B64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7">
      <w:start w:val="1"/>
      <w:numFmt w:val="lowerLetter"/>
      <w:lvlText w:val="%5)"/>
      <w:lvlJc w:val="left"/>
      <w:pPr>
        <w:ind w:left="1440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0EA21071"/>
    <w:multiLevelType w:val="multilevel"/>
    <w:tmpl w:val="C86A0202"/>
    <w:lvl w:ilvl="0">
      <w:start w:val="1"/>
      <w:numFmt w:val="lowerLetter"/>
      <w:lvlText w:val="%1)"/>
      <w:lvlJc w:val="left"/>
      <w:pPr>
        <w:tabs>
          <w:tab w:val="num" w:pos="35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1270797D"/>
    <w:multiLevelType w:val="hybridMultilevel"/>
    <w:tmpl w:val="256645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2BD0BF8"/>
    <w:multiLevelType w:val="singleLevel"/>
    <w:tmpl w:val="D4C4E2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</w:abstractNum>
  <w:abstractNum w:abstractNumId="25" w15:restartNumberingAfterBreak="0">
    <w:nsid w:val="1464738D"/>
    <w:multiLevelType w:val="hybridMultilevel"/>
    <w:tmpl w:val="5F48DC10"/>
    <w:lvl w:ilvl="0" w:tplc="33C8DA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"/>
        </w:tabs>
        <w:ind w:left="1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873"/>
        </w:tabs>
        <w:ind w:left="8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93"/>
        </w:tabs>
        <w:ind w:left="15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313"/>
        </w:tabs>
        <w:ind w:left="23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033"/>
        </w:tabs>
        <w:ind w:left="30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53"/>
        </w:tabs>
        <w:ind w:left="37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473"/>
        </w:tabs>
        <w:ind w:left="44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93"/>
        </w:tabs>
        <w:ind w:left="5193" w:hanging="180"/>
      </w:pPr>
    </w:lvl>
  </w:abstractNum>
  <w:abstractNum w:abstractNumId="26" w15:restartNumberingAfterBreak="0">
    <w:nsid w:val="17DD367A"/>
    <w:multiLevelType w:val="hybridMultilevel"/>
    <w:tmpl w:val="4E0CA2DA"/>
    <w:name w:val="WW8Num82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19766B58"/>
    <w:multiLevelType w:val="multilevel"/>
    <w:tmpl w:val="C86A0202"/>
    <w:lvl w:ilvl="0">
      <w:start w:val="1"/>
      <w:numFmt w:val="lowerLetter"/>
      <w:lvlText w:val="%1)"/>
      <w:lvlJc w:val="left"/>
      <w:pPr>
        <w:tabs>
          <w:tab w:val="num" w:pos="35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1A6972A8"/>
    <w:multiLevelType w:val="hybridMultilevel"/>
    <w:tmpl w:val="710EABEC"/>
    <w:lvl w:ilvl="0" w:tplc="2DD6B8E8">
      <w:numFmt w:val="bullet"/>
      <w:lvlText w:val="-"/>
      <w:lvlJc w:val="left"/>
      <w:pPr>
        <w:ind w:left="1068" w:hanging="360"/>
      </w:p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1AF14513"/>
    <w:multiLevelType w:val="hybridMultilevel"/>
    <w:tmpl w:val="E5BC0C58"/>
    <w:lvl w:ilvl="0" w:tplc="9C6C7DC2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1B222F64"/>
    <w:multiLevelType w:val="hybridMultilevel"/>
    <w:tmpl w:val="9C8E7CE4"/>
    <w:lvl w:ilvl="0" w:tplc="041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1" w15:restartNumberingAfterBreak="0">
    <w:nsid w:val="1E5E2CF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32" w15:restartNumberingAfterBreak="0">
    <w:nsid w:val="1F7745DB"/>
    <w:multiLevelType w:val="hybridMultilevel"/>
    <w:tmpl w:val="0B88A13A"/>
    <w:name w:val="WW8Num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7050B9"/>
    <w:multiLevelType w:val="multilevel"/>
    <w:tmpl w:val="E48EC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27AC36CB"/>
    <w:multiLevelType w:val="hybridMultilevel"/>
    <w:tmpl w:val="7536FC8E"/>
    <w:lvl w:ilvl="0" w:tplc="E0C6A0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28F5084A"/>
    <w:multiLevelType w:val="hybridMultilevel"/>
    <w:tmpl w:val="0DB0554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2E0C2C2A"/>
    <w:multiLevelType w:val="hybridMultilevel"/>
    <w:tmpl w:val="E572C2B4"/>
    <w:name w:val="WW8Num82222"/>
    <w:lvl w:ilvl="0" w:tplc="B54A79B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307067D1"/>
    <w:multiLevelType w:val="hybridMultilevel"/>
    <w:tmpl w:val="15E68E38"/>
    <w:name w:val="WW8Num823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8" w15:restartNumberingAfterBreak="0">
    <w:nsid w:val="30C40FE4"/>
    <w:multiLevelType w:val="hybridMultilevel"/>
    <w:tmpl w:val="86D89302"/>
    <w:name w:val="WW8Num82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35442769"/>
    <w:multiLevelType w:val="singleLevel"/>
    <w:tmpl w:val="483A370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0" w15:restartNumberingAfterBreak="0">
    <w:nsid w:val="36D96E05"/>
    <w:multiLevelType w:val="hybridMultilevel"/>
    <w:tmpl w:val="7D06E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B4525F"/>
    <w:multiLevelType w:val="hybridMultilevel"/>
    <w:tmpl w:val="78B054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427B18B4"/>
    <w:multiLevelType w:val="hybridMultilevel"/>
    <w:tmpl w:val="82822E2E"/>
    <w:lvl w:ilvl="0" w:tplc="04150017">
      <w:start w:val="1"/>
      <w:numFmt w:val="lowerLetter"/>
      <w:lvlText w:val="%1)"/>
      <w:lvlJc w:val="left"/>
      <w:pPr>
        <w:ind w:left="999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43" w15:restartNumberingAfterBreak="0">
    <w:nsid w:val="45976BB8"/>
    <w:multiLevelType w:val="hybridMultilevel"/>
    <w:tmpl w:val="5F7ED5D8"/>
    <w:lvl w:ilvl="0" w:tplc="94E6BC7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A509C9"/>
    <w:multiLevelType w:val="hybridMultilevel"/>
    <w:tmpl w:val="9274D7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53A227AB"/>
    <w:multiLevelType w:val="hybridMultilevel"/>
    <w:tmpl w:val="16CABC8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6" w15:restartNumberingAfterBreak="0">
    <w:nsid w:val="55044174"/>
    <w:multiLevelType w:val="hybridMultilevel"/>
    <w:tmpl w:val="63FC59A6"/>
    <w:name w:val="WW8Num823"/>
    <w:lvl w:ilvl="0" w:tplc="B54A79B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7" w15:restartNumberingAfterBreak="0">
    <w:nsid w:val="56D9160C"/>
    <w:multiLevelType w:val="hybridMultilevel"/>
    <w:tmpl w:val="F8C0A1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FA45445"/>
    <w:multiLevelType w:val="hybridMultilevel"/>
    <w:tmpl w:val="8ED8643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1068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61733B01"/>
    <w:multiLevelType w:val="hybridMultilevel"/>
    <w:tmpl w:val="FF0C0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1D2EE9"/>
    <w:multiLevelType w:val="hybridMultilevel"/>
    <w:tmpl w:val="7ACE9E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664B1899"/>
    <w:multiLevelType w:val="hybridMultilevel"/>
    <w:tmpl w:val="BE46043C"/>
    <w:lvl w:ilvl="0" w:tplc="2DD6B8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52" w15:restartNumberingAfterBreak="0">
    <w:nsid w:val="66A221D4"/>
    <w:multiLevelType w:val="hybridMultilevel"/>
    <w:tmpl w:val="8A24E694"/>
    <w:name w:val="WW8Num822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675E4AE9"/>
    <w:multiLevelType w:val="hybridMultilevel"/>
    <w:tmpl w:val="2416D00E"/>
    <w:lvl w:ilvl="0" w:tplc="B54A79B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6EDB1FC3"/>
    <w:multiLevelType w:val="multilevel"/>
    <w:tmpl w:val="CCEC19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5" w15:restartNumberingAfterBreak="0">
    <w:nsid w:val="6EE7665E"/>
    <w:multiLevelType w:val="hybridMultilevel"/>
    <w:tmpl w:val="0862EFB8"/>
    <w:lvl w:ilvl="0" w:tplc="FFFFFFFF">
      <w:start w:val="1"/>
      <w:numFmt w:val="lowerLetter"/>
      <w:lvlText w:val="%1)"/>
      <w:lvlJc w:val="left"/>
      <w:pPr>
        <w:ind w:left="99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3E325F5"/>
    <w:multiLevelType w:val="hybridMultilevel"/>
    <w:tmpl w:val="9D2E9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4F2AA04">
      <w:start w:val="1"/>
      <w:numFmt w:val="lowerLetter"/>
      <w:lvlText w:val="%2."/>
      <w:lvlJc w:val="left"/>
      <w:pPr>
        <w:ind w:left="1590" w:hanging="510"/>
      </w:pPr>
      <w:rPr>
        <w:sz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FB642A"/>
    <w:multiLevelType w:val="hybridMultilevel"/>
    <w:tmpl w:val="323A5944"/>
    <w:lvl w:ilvl="0" w:tplc="FFFFFFFF">
      <w:start w:val="1"/>
      <w:numFmt w:val="lowerLetter"/>
      <w:lvlText w:val="%1)"/>
      <w:lvlJc w:val="left"/>
      <w:pPr>
        <w:ind w:left="999" w:hanging="360"/>
      </w:pPr>
    </w:lvl>
    <w:lvl w:ilvl="1" w:tplc="FFFFFFFF" w:tentative="1">
      <w:start w:val="1"/>
      <w:numFmt w:val="lowerLetter"/>
      <w:lvlText w:val="%2."/>
      <w:lvlJc w:val="left"/>
      <w:pPr>
        <w:ind w:left="1719" w:hanging="360"/>
      </w:pPr>
    </w:lvl>
    <w:lvl w:ilvl="2" w:tplc="FFFFFFFF" w:tentative="1">
      <w:start w:val="1"/>
      <w:numFmt w:val="lowerRoman"/>
      <w:lvlText w:val="%3."/>
      <w:lvlJc w:val="right"/>
      <w:pPr>
        <w:ind w:left="2439" w:hanging="180"/>
      </w:pPr>
    </w:lvl>
    <w:lvl w:ilvl="3" w:tplc="FFFFFFFF" w:tentative="1">
      <w:start w:val="1"/>
      <w:numFmt w:val="decimal"/>
      <w:lvlText w:val="%4."/>
      <w:lvlJc w:val="left"/>
      <w:pPr>
        <w:ind w:left="3159" w:hanging="360"/>
      </w:pPr>
    </w:lvl>
    <w:lvl w:ilvl="4" w:tplc="FFFFFFFF" w:tentative="1">
      <w:start w:val="1"/>
      <w:numFmt w:val="lowerLetter"/>
      <w:lvlText w:val="%5."/>
      <w:lvlJc w:val="left"/>
      <w:pPr>
        <w:ind w:left="3879" w:hanging="360"/>
      </w:pPr>
    </w:lvl>
    <w:lvl w:ilvl="5" w:tplc="FFFFFFFF" w:tentative="1">
      <w:start w:val="1"/>
      <w:numFmt w:val="lowerRoman"/>
      <w:lvlText w:val="%6."/>
      <w:lvlJc w:val="right"/>
      <w:pPr>
        <w:ind w:left="4599" w:hanging="180"/>
      </w:pPr>
    </w:lvl>
    <w:lvl w:ilvl="6" w:tplc="FFFFFFFF" w:tentative="1">
      <w:start w:val="1"/>
      <w:numFmt w:val="decimal"/>
      <w:lvlText w:val="%7."/>
      <w:lvlJc w:val="left"/>
      <w:pPr>
        <w:ind w:left="5319" w:hanging="360"/>
      </w:pPr>
    </w:lvl>
    <w:lvl w:ilvl="7" w:tplc="FFFFFFFF" w:tentative="1">
      <w:start w:val="1"/>
      <w:numFmt w:val="lowerLetter"/>
      <w:lvlText w:val="%8."/>
      <w:lvlJc w:val="left"/>
      <w:pPr>
        <w:ind w:left="6039" w:hanging="360"/>
      </w:pPr>
    </w:lvl>
    <w:lvl w:ilvl="8" w:tplc="FFFFFFFF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58" w15:restartNumberingAfterBreak="0">
    <w:nsid w:val="784A74CC"/>
    <w:multiLevelType w:val="hybridMultilevel"/>
    <w:tmpl w:val="7A7ED4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58177447">
    <w:abstractNumId w:val="39"/>
  </w:num>
  <w:num w:numId="2" w16cid:durableId="1463646407">
    <w:abstractNumId w:val="31"/>
  </w:num>
  <w:num w:numId="3" w16cid:durableId="1037704097">
    <w:abstractNumId w:val="24"/>
  </w:num>
  <w:num w:numId="4" w16cid:durableId="816068395">
    <w:abstractNumId w:val="34"/>
  </w:num>
  <w:num w:numId="5" w16cid:durableId="949509903">
    <w:abstractNumId w:val="25"/>
  </w:num>
  <w:num w:numId="6" w16cid:durableId="365448678">
    <w:abstractNumId w:val="47"/>
  </w:num>
  <w:num w:numId="7" w16cid:durableId="815027660">
    <w:abstractNumId w:val="51"/>
  </w:num>
  <w:num w:numId="8" w16cid:durableId="970092104">
    <w:abstractNumId w:val="8"/>
  </w:num>
  <w:num w:numId="9" w16cid:durableId="400252003">
    <w:abstractNumId w:val="2"/>
  </w:num>
  <w:num w:numId="10" w16cid:durableId="2042976446">
    <w:abstractNumId w:val="30"/>
  </w:num>
  <w:num w:numId="11" w16cid:durableId="953096381">
    <w:abstractNumId w:val="0"/>
  </w:num>
  <w:num w:numId="12" w16cid:durableId="827554118">
    <w:abstractNumId w:val="1"/>
  </w:num>
  <w:num w:numId="13" w16cid:durableId="1346440546">
    <w:abstractNumId w:val="5"/>
  </w:num>
  <w:num w:numId="14" w16cid:durableId="413432884">
    <w:abstractNumId w:val="6"/>
  </w:num>
  <w:num w:numId="15" w16cid:durableId="886646675">
    <w:abstractNumId w:val="7"/>
  </w:num>
  <w:num w:numId="16" w16cid:durableId="1804498177">
    <w:abstractNumId w:val="9"/>
  </w:num>
  <w:num w:numId="17" w16cid:durableId="193887690">
    <w:abstractNumId w:val="10"/>
  </w:num>
  <w:num w:numId="18" w16cid:durableId="88552247">
    <w:abstractNumId w:val="12"/>
  </w:num>
  <w:num w:numId="19" w16cid:durableId="2028215171">
    <w:abstractNumId w:val="14"/>
  </w:num>
  <w:num w:numId="20" w16cid:durableId="343820520">
    <w:abstractNumId w:val="15"/>
  </w:num>
  <w:num w:numId="21" w16cid:durableId="1019967765">
    <w:abstractNumId w:val="16"/>
  </w:num>
  <w:num w:numId="22" w16cid:durableId="2135130086">
    <w:abstractNumId w:val="4"/>
    <w:lvlOverride w:ilvl="0">
      <w:startOverride w:val="1"/>
    </w:lvlOverride>
  </w:num>
  <w:num w:numId="23" w16cid:durableId="1730763395">
    <w:abstractNumId w:val="18"/>
  </w:num>
  <w:num w:numId="24" w16cid:durableId="510946667">
    <w:abstractNumId w:val="21"/>
  </w:num>
  <w:num w:numId="25" w16cid:durableId="61953537">
    <w:abstractNumId w:val="43"/>
  </w:num>
  <w:num w:numId="26" w16cid:durableId="664020156">
    <w:abstractNumId w:val="42"/>
  </w:num>
  <w:num w:numId="27" w16cid:durableId="2081519207">
    <w:abstractNumId w:val="44"/>
  </w:num>
  <w:num w:numId="28" w16cid:durableId="588973441">
    <w:abstractNumId w:val="40"/>
  </w:num>
  <w:num w:numId="29" w16cid:durableId="1355376561">
    <w:abstractNumId w:val="33"/>
  </w:num>
  <w:num w:numId="30" w16cid:durableId="970555090">
    <w:abstractNumId w:val="54"/>
  </w:num>
  <w:num w:numId="31" w16cid:durableId="273944349">
    <w:abstractNumId w:val="57"/>
  </w:num>
  <w:num w:numId="32" w16cid:durableId="1909534203">
    <w:abstractNumId w:val="55"/>
  </w:num>
  <w:num w:numId="33" w16cid:durableId="714892758">
    <w:abstractNumId w:val="23"/>
  </w:num>
  <w:num w:numId="34" w16cid:durableId="64840865">
    <w:abstractNumId w:val="45"/>
  </w:num>
  <w:num w:numId="35" w16cid:durableId="1000424887">
    <w:abstractNumId w:val="20"/>
  </w:num>
  <w:num w:numId="36" w16cid:durableId="946349999">
    <w:abstractNumId w:val="53"/>
  </w:num>
  <w:num w:numId="37" w16cid:durableId="381756242">
    <w:abstractNumId w:val="49"/>
  </w:num>
  <w:num w:numId="38" w16cid:durableId="1038360491">
    <w:abstractNumId w:val="27"/>
  </w:num>
  <w:num w:numId="39" w16cid:durableId="559174643">
    <w:abstractNumId w:val="22"/>
  </w:num>
  <w:num w:numId="40" w16cid:durableId="168729482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871820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9449074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44445725">
    <w:abstractNumId w:val="17"/>
  </w:num>
  <w:num w:numId="44" w16cid:durableId="1606226146">
    <w:abstractNumId w:val="28"/>
  </w:num>
  <w:num w:numId="45" w16cid:durableId="120012635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58772857">
    <w:abstractNumId w:val="17"/>
  </w:num>
  <w:num w:numId="47" w16cid:durableId="876507407">
    <w:abstractNumId w:val="32"/>
  </w:num>
  <w:num w:numId="48" w16cid:durableId="804275919">
    <w:abstractNumId w:val="38"/>
  </w:num>
  <w:num w:numId="49" w16cid:durableId="1323925178">
    <w:abstractNumId w:val="52"/>
  </w:num>
  <w:num w:numId="50" w16cid:durableId="1732843972">
    <w:abstractNumId w:val="36"/>
  </w:num>
  <w:num w:numId="51" w16cid:durableId="1289124704">
    <w:abstractNumId w:val="46"/>
  </w:num>
  <w:num w:numId="52" w16cid:durableId="1314867341">
    <w:abstractNumId w:val="26"/>
  </w:num>
  <w:num w:numId="53" w16cid:durableId="57725076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533029292">
    <w:abstractNumId w:val="37"/>
  </w:num>
  <w:num w:numId="55" w16cid:durableId="1738817102">
    <w:abstractNumId w:val="58"/>
  </w:num>
  <w:num w:numId="56" w16cid:durableId="61363059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F35"/>
    <w:rsid w:val="00002EE7"/>
    <w:rsid w:val="00003F54"/>
    <w:rsid w:val="00004661"/>
    <w:rsid w:val="000060C0"/>
    <w:rsid w:val="000065A9"/>
    <w:rsid w:val="00007D91"/>
    <w:rsid w:val="000110FD"/>
    <w:rsid w:val="00015372"/>
    <w:rsid w:val="00015E01"/>
    <w:rsid w:val="00016DA5"/>
    <w:rsid w:val="000172FA"/>
    <w:rsid w:val="00025FF3"/>
    <w:rsid w:val="00027E9D"/>
    <w:rsid w:val="00030DCA"/>
    <w:rsid w:val="000335B7"/>
    <w:rsid w:val="000368E7"/>
    <w:rsid w:val="00037ABD"/>
    <w:rsid w:val="00051A4E"/>
    <w:rsid w:val="0005270D"/>
    <w:rsid w:val="00054FC9"/>
    <w:rsid w:val="000558D5"/>
    <w:rsid w:val="000570B6"/>
    <w:rsid w:val="000621C6"/>
    <w:rsid w:val="000628A9"/>
    <w:rsid w:val="0006356C"/>
    <w:rsid w:val="00064FF2"/>
    <w:rsid w:val="00065BD9"/>
    <w:rsid w:val="00067F5F"/>
    <w:rsid w:val="0007001C"/>
    <w:rsid w:val="000776E2"/>
    <w:rsid w:val="000806BD"/>
    <w:rsid w:val="0008149A"/>
    <w:rsid w:val="00090360"/>
    <w:rsid w:val="00090B18"/>
    <w:rsid w:val="00096368"/>
    <w:rsid w:val="0009698E"/>
    <w:rsid w:val="00096CD1"/>
    <w:rsid w:val="000A4E99"/>
    <w:rsid w:val="000A671E"/>
    <w:rsid w:val="000B144F"/>
    <w:rsid w:val="000B562B"/>
    <w:rsid w:val="000C51DB"/>
    <w:rsid w:val="000C52A1"/>
    <w:rsid w:val="000C7089"/>
    <w:rsid w:val="000C70C5"/>
    <w:rsid w:val="000C7BAC"/>
    <w:rsid w:val="000D4893"/>
    <w:rsid w:val="000D5188"/>
    <w:rsid w:val="000E246C"/>
    <w:rsid w:val="000E2BA0"/>
    <w:rsid w:val="000E40B6"/>
    <w:rsid w:val="000F31D2"/>
    <w:rsid w:val="00100BB1"/>
    <w:rsid w:val="001010F9"/>
    <w:rsid w:val="00102850"/>
    <w:rsid w:val="001101FC"/>
    <w:rsid w:val="0011466E"/>
    <w:rsid w:val="001148BD"/>
    <w:rsid w:val="00116F22"/>
    <w:rsid w:val="00122488"/>
    <w:rsid w:val="00130326"/>
    <w:rsid w:val="0013126B"/>
    <w:rsid w:val="00133E0C"/>
    <w:rsid w:val="001345C1"/>
    <w:rsid w:val="0014072A"/>
    <w:rsid w:val="001420DC"/>
    <w:rsid w:val="00142E83"/>
    <w:rsid w:val="00144274"/>
    <w:rsid w:val="00144647"/>
    <w:rsid w:val="0014681D"/>
    <w:rsid w:val="001520B4"/>
    <w:rsid w:val="00153092"/>
    <w:rsid w:val="001540A7"/>
    <w:rsid w:val="00154919"/>
    <w:rsid w:val="00156607"/>
    <w:rsid w:val="0015673B"/>
    <w:rsid w:val="00163578"/>
    <w:rsid w:val="00166545"/>
    <w:rsid w:val="00167647"/>
    <w:rsid w:val="00167F41"/>
    <w:rsid w:val="0017188F"/>
    <w:rsid w:val="00174F34"/>
    <w:rsid w:val="0017533D"/>
    <w:rsid w:val="00177F42"/>
    <w:rsid w:val="00181D14"/>
    <w:rsid w:val="00190DAD"/>
    <w:rsid w:val="00190E6D"/>
    <w:rsid w:val="00193C76"/>
    <w:rsid w:val="001A0394"/>
    <w:rsid w:val="001A096C"/>
    <w:rsid w:val="001A306F"/>
    <w:rsid w:val="001A3621"/>
    <w:rsid w:val="001A3912"/>
    <w:rsid w:val="001A5338"/>
    <w:rsid w:val="001A555C"/>
    <w:rsid w:val="001B0645"/>
    <w:rsid w:val="001B0FB4"/>
    <w:rsid w:val="001B7AFC"/>
    <w:rsid w:val="001C443A"/>
    <w:rsid w:val="001C5B74"/>
    <w:rsid w:val="001D060B"/>
    <w:rsid w:val="001E0336"/>
    <w:rsid w:val="001E0CB1"/>
    <w:rsid w:val="001E1EF9"/>
    <w:rsid w:val="001E1F47"/>
    <w:rsid w:val="001E30AB"/>
    <w:rsid w:val="001E3183"/>
    <w:rsid w:val="001E4556"/>
    <w:rsid w:val="001F23B9"/>
    <w:rsid w:val="001F4FFF"/>
    <w:rsid w:val="001F5DCD"/>
    <w:rsid w:val="001F687B"/>
    <w:rsid w:val="001F77D2"/>
    <w:rsid w:val="00211841"/>
    <w:rsid w:val="00211BD3"/>
    <w:rsid w:val="0021250C"/>
    <w:rsid w:val="00212D54"/>
    <w:rsid w:val="002170B3"/>
    <w:rsid w:val="00227C81"/>
    <w:rsid w:val="00230EFE"/>
    <w:rsid w:val="0023295E"/>
    <w:rsid w:val="00233BE7"/>
    <w:rsid w:val="002364D0"/>
    <w:rsid w:val="002378D3"/>
    <w:rsid w:val="0024006F"/>
    <w:rsid w:val="00240EEF"/>
    <w:rsid w:val="002419E7"/>
    <w:rsid w:val="00242C47"/>
    <w:rsid w:val="00244680"/>
    <w:rsid w:val="00246285"/>
    <w:rsid w:val="002509C9"/>
    <w:rsid w:val="00250E05"/>
    <w:rsid w:val="0025169A"/>
    <w:rsid w:val="00251B30"/>
    <w:rsid w:val="00252E78"/>
    <w:rsid w:val="00254EE1"/>
    <w:rsid w:val="002564D3"/>
    <w:rsid w:val="002610AA"/>
    <w:rsid w:val="00265DE1"/>
    <w:rsid w:val="002708C0"/>
    <w:rsid w:val="00273D4E"/>
    <w:rsid w:val="00274475"/>
    <w:rsid w:val="00274F02"/>
    <w:rsid w:val="00276E3D"/>
    <w:rsid w:val="00277848"/>
    <w:rsid w:val="002804FA"/>
    <w:rsid w:val="0028232A"/>
    <w:rsid w:val="002873E9"/>
    <w:rsid w:val="00287DA8"/>
    <w:rsid w:val="00290246"/>
    <w:rsid w:val="00292787"/>
    <w:rsid w:val="002930FA"/>
    <w:rsid w:val="002947D0"/>
    <w:rsid w:val="002963CD"/>
    <w:rsid w:val="00296713"/>
    <w:rsid w:val="002A466E"/>
    <w:rsid w:val="002A60DA"/>
    <w:rsid w:val="002A7714"/>
    <w:rsid w:val="002B2243"/>
    <w:rsid w:val="002B258C"/>
    <w:rsid w:val="002B35CB"/>
    <w:rsid w:val="002B6215"/>
    <w:rsid w:val="002C0955"/>
    <w:rsid w:val="002C0A6D"/>
    <w:rsid w:val="002C2975"/>
    <w:rsid w:val="002D6B69"/>
    <w:rsid w:val="002D7C18"/>
    <w:rsid w:val="002E0EF7"/>
    <w:rsid w:val="002E4FC1"/>
    <w:rsid w:val="002F051F"/>
    <w:rsid w:val="002F1058"/>
    <w:rsid w:val="002F2A4E"/>
    <w:rsid w:val="002F3804"/>
    <w:rsid w:val="002F3838"/>
    <w:rsid w:val="002F635F"/>
    <w:rsid w:val="002F68CF"/>
    <w:rsid w:val="002F76A3"/>
    <w:rsid w:val="0030214D"/>
    <w:rsid w:val="0030425B"/>
    <w:rsid w:val="003061CF"/>
    <w:rsid w:val="00307378"/>
    <w:rsid w:val="0031581D"/>
    <w:rsid w:val="00316153"/>
    <w:rsid w:val="00317129"/>
    <w:rsid w:val="0032458B"/>
    <w:rsid w:val="00325917"/>
    <w:rsid w:val="00331565"/>
    <w:rsid w:val="0033186A"/>
    <w:rsid w:val="00332658"/>
    <w:rsid w:val="00332CAC"/>
    <w:rsid w:val="00334D3E"/>
    <w:rsid w:val="00335C22"/>
    <w:rsid w:val="00335FFE"/>
    <w:rsid w:val="003361CE"/>
    <w:rsid w:val="00336F18"/>
    <w:rsid w:val="00337DEB"/>
    <w:rsid w:val="003461FD"/>
    <w:rsid w:val="0034626A"/>
    <w:rsid w:val="00346745"/>
    <w:rsid w:val="003468A0"/>
    <w:rsid w:val="003471F0"/>
    <w:rsid w:val="0035093A"/>
    <w:rsid w:val="00350FB9"/>
    <w:rsid w:val="00354A02"/>
    <w:rsid w:val="00355FC2"/>
    <w:rsid w:val="00356C0A"/>
    <w:rsid w:val="00360B46"/>
    <w:rsid w:val="003642F6"/>
    <w:rsid w:val="003730E2"/>
    <w:rsid w:val="00375AA7"/>
    <w:rsid w:val="0037604F"/>
    <w:rsid w:val="003779CA"/>
    <w:rsid w:val="00384DB4"/>
    <w:rsid w:val="00384E0A"/>
    <w:rsid w:val="003850AD"/>
    <w:rsid w:val="003A4036"/>
    <w:rsid w:val="003A4ECA"/>
    <w:rsid w:val="003A6700"/>
    <w:rsid w:val="003B0531"/>
    <w:rsid w:val="003B3AB3"/>
    <w:rsid w:val="003B6288"/>
    <w:rsid w:val="003B71BB"/>
    <w:rsid w:val="003C01AA"/>
    <w:rsid w:val="003C3611"/>
    <w:rsid w:val="003C3B42"/>
    <w:rsid w:val="003C4B5C"/>
    <w:rsid w:val="003C6D02"/>
    <w:rsid w:val="003D61E4"/>
    <w:rsid w:val="003E35DC"/>
    <w:rsid w:val="003E3897"/>
    <w:rsid w:val="003E78B2"/>
    <w:rsid w:val="003E7DB6"/>
    <w:rsid w:val="003F0051"/>
    <w:rsid w:val="003F1B7F"/>
    <w:rsid w:val="003F71E0"/>
    <w:rsid w:val="00401C35"/>
    <w:rsid w:val="004028AA"/>
    <w:rsid w:val="00410F91"/>
    <w:rsid w:val="00411767"/>
    <w:rsid w:val="00414857"/>
    <w:rsid w:val="00415D72"/>
    <w:rsid w:val="0041740B"/>
    <w:rsid w:val="00417FDB"/>
    <w:rsid w:val="00420055"/>
    <w:rsid w:val="00422DE6"/>
    <w:rsid w:val="0042764B"/>
    <w:rsid w:val="0043100D"/>
    <w:rsid w:val="004368BD"/>
    <w:rsid w:val="00437889"/>
    <w:rsid w:val="004418AC"/>
    <w:rsid w:val="00441BEB"/>
    <w:rsid w:val="00445AC9"/>
    <w:rsid w:val="004478C3"/>
    <w:rsid w:val="00450C80"/>
    <w:rsid w:val="0045193C"/>
    <w:rsid w:val="00451E01"/>
    <w:rsid w:val="00453062"/>
    <w:rsid w:val="00454403"/>
    <w:rsid w:val="00454C81"/>
    <w:rsid w:val="00454E32"/>
    <w:rsid w:val="00455495"/>
    <w:rsid w:val="00456385"/>
    <w:rsid w:val="0046081F"/>
    <w:rsid w:val="00460ECD"/>
    <w:rsid w:val="004628AC"/>
    <w:rsid w:val="0047019F"/>
    <w:rsid w:val="004857DA"/>
    <w:rsid w:val="004865E8"/>
    <w:rsid w:val="00487A74"/>
    <w:rsid w:val="004915BD"/>
    <w:rsid w:val="00493E95"/>
    <w:rsid w:val="00496BF1"/>
    <w:rsid w:val="004A15DC"/>
    <w:rsid w:val="004B1864"/>
    <w:rsid w:val="004B4F09"/>
    <w:rsid w:val="004B645C"/>
    <w:rsid w:val="004B6850"/>
    <w:rsid w:val="004B6A5E"/>
    <w:rsid w:val="004C1308"/>
    <w:rsid w:val="004C32B5"/>
    <w:rsid w:val="004C3BD4"/>
    <w:rsid w:val="004C420B"/>
    <w:rsid w:val="004C750E"/>
    <w:rsid w:val="004D2FA6"/>
    <w:rsid w:val="004D3EB7"/>
    <w:rsid w:val="004D7281"/>
    <w:rsid w:val="004D7C5B"/>
    <w:rsid w:val="004E03E0"/>
    <w:rsid w:val="004E13A7"/>
    <w:rsid w:val="004E23C5"/>
    <w:rsid w:val="004F3B70"/>
    <w:rsid w:val="004F669E"/>
    <w:rsid w:val="0050064B"/>
    <w:rsid w:val="005013AC"/>
    <w:rsid w:val="00502403"/>
    <w:rsid w:val="00503359"/>
    <w:rsid w:val="00504695"/>
    <w:rsid w:val="00507415"/>
    <w:rsid w:val="00513C7B"/>
    <w:rsid w:val="00514CB8"/>
    <w:rsid w:val="00515956"/>
    <w:rsid w:val="00517C65"/>
    <w:rsid w:val="00517CFC"/>
    <w:rsid w:val="0052357D"/>
    <w:rsid w:val="00523A36"/>
    <w:rsid w:val="00523CBE"/>
    <w:rsid w:val="00533228"/>
    <w:rsid w:val="00534AB6"/>
    <w:rsid w:val="0053557F"/>
    <w:rsid w:val="00535ACE"/>
    <w:rsid w:val="00540BE4"/>
    <w:rsid w:val="00541379"/>
    <w:rsid w:val="0054143D"/>
    <w:rsid w:val="005417E7"/>
    <w:rsid w:val="005457DF"/>
    <w:rsid w:val="00547739"/>
    <w:rsid w:val="005502C9"/>
    <w:rsid w:val="00551171"/>
    <w:rsid w:val="00553290"/>
    <w:rsid w:val="0055414D"/>
    <w:rsid w:val="005560E8"/>
    <w:rsid w:val="00557876"/>
    <w:rsid w:val="0056412F"/>
    <w:rsid w:val="00565A84"/>
    <w:rsid w:val="005679CC"/>
    <w:rsid w:val="00571987"/>
    <w:rsid w:val="00571B50"/>
    <w:rsid w:val="005758C9"/>
    <w:rsid w:val="00575A0F"/>
    <w:rsid w:val="00576459"/>
    <w:rsid w:val="0058322D"/>
    <w:rsid w:val="005854ED"/>
    <w:rsid w:val="005861DC"/>
    <w:rsid w:val="00586FDB"/>
    <w:rsid w:val="00594080"/>
    <w:rsid w:val="00597565"/>
    <w:rsid w:val="005A088F"/>
    <w:rsid w:val="005A339B"/>
    <w:rsid w:val="005A7FD3"/>
    <w:rsid w:val="005B14A7"/>
    <w:rsid w:val="005B5DEB"/>
    <w:rsid w:val="005B6EED"/>
    <w:rsid w:val="005C7832"/>
    <w:rsid w:val="005D0818"/>
    <w:rsid w:val="005D0979"/>
    <w:rsid w:val="005D1FCA"/>
    <w:rsid w:val="005D2D59"/>
    <w:rsid w:val="005E13B9"/>
    <w:rsid w:val="005F2147"/>
    <w:rsid w:val="005F270D"/>
    <w:rsid w:val="005F656F"/>
    <w:rsid w:val="005F797F"/>
    <w:rsid w:val="0060054E"/>
    <w:rsid w:val="0060334B"/>
    <w:rsid w:val="00604F0D"/>
    <w:rsid w:val="00605636"/>
    <w:rsid w:val="00606797"/>
    <w:rsid w:val="00612B2F"/>
    <w:rsid w:val="0061394B"/>
    <w:rsid w:val="00613F28"/>
    <w:rsid w:val="00614F5D"/>
    <w:rsid w:val="0061505F"/>
    <w:rsid w:val="00615E0B"/>
    <w:rsid w:val="0062001F"/>
    <w:rsid w:val="0062223B"/>
    <w:rsid w:val="006239D7"/>
    <w:rsid w:val="006268C9"/>
    <w:rsid w:val="00630263"/>
    <w:rsid w:val="00630EB1"/>
    <w:rsid w:val="00631A37"/>
    <w:rsid w:val="006330FB"/>
    <w:rsid w:val="00636E3B"/>
    <w:rsid w:val="006379E1"/>
    <w:rsid w:val="00637DC9"/>
    <w:rsid w:val="006401A3"/>
    <w:rsid w:val="006405B8"/>
    <w:rsid w:val="00641C25"/>
    <w:rsid w:val="006461B4"/>
    <w:rsid w:val="006462E2"/>
    <w:rsid w:val="00646353"/>
    <w:rsid w:val="00651622"/>
    <w:rsid w:val="00652190"/>
    <w:rsid w:val="00653ABE"/>
    <w:rsid w:val="0065524A"/>
    <w:rsid w:val="00660F41"/>
    <w:rsid w:val="00664B9F"/>
    <w:rsid w:val="00665034"/>
    <w:rsid w:val="00665E0B"/>
    <w:rsid w:val="00673329"/>
    <w:rsid w:val="0068135B"/>
    <w:rsid w:val="0068467C"/>
    <w:rsid w:val="00684E2B"/>
    <w:rsid w:val="00685E97"/>
    <w:rsid w:val="00686340"/>
    <w:rsid w:val="00687FDF"/>
    <w:rsid w:val="0069118C"/>
    <w:rsid w:val="00692562"/>
    <w:rsid w:val="006A2AF6"/>
    <w:rsid w:val="006A3D4D"/>
    <w:rsid w:val="006B3243"/>
    <w:rsid w:val="006B5A53"/>
    <w:rsid w:val="006B6229"/>
    <w:rsid w:val="006C10C7"/>
    <w:rsid w:val="006C6DDF"/>
    <w:rsid w:val="006D2332"/>
    <w:rsid w:val="006D2D5C"/>
    <w:rsid w:val="006E474D"/>
    <w:rsid w:val="006E5D7D"/>
    <w:rsid w:val="006E756C"/>
    <w:rsid w:val="006F1DCD"/>
    <w:rsid w:val="006F5291"/>
    <w:rsid w:val="0070147A"/>
    <w:rsid w:val="00703C0F"/>
    <w:rsid w:val="00705483"/>
    <w:rsid w:val="007076A3"/>
    <w:rsid w:val="00712017"/>
    <w:rsid w:val="007126E3"/>
    <w:rsid w:val="0071498E"/>
    <w:rsid w:val="007174F3"/>
    <w:rsid w:val="00717D03"/>
    <w:rsid w:val="007208DD"/>
    <w:rsid w:val="00721590"/>
    <w:rsid w:val="007219E5"/>
    <w:rsid w:val="00721F81"/>
    <w:rsid w:val="00722CE4"/>
    <w:rsid w:val="00732422"/>
    <w:rsid w:val="00734F27"/>
    <w:rsid w:val="0073666F"/>
    <w:rsid w:val="0073677E"/>
    <w:rsid w:val="00740937"/>
    <w:rsid w:val="00740B43"/>
    <w:rsid w:val="007451F6"/>
    <w:rsid w:val="00746BA0"/>
    <w:rsid w:val="00746FE9"/>
    <w:rsid w:val="0075197B"/>
    <w:rsid w:val="00752039"/>
    <w:rsid w:val="00752B7D"/>
    <w:rsid w:val="00752E89"/>
    <w:rsid w:val="0075327F"/>
    <w:rsid w:val="007570D1"/>
    <w:rsid w:val="0076779B"/>
    <w:rsid w:val="00771DE6"/>
    <w:rsid w:val="0077669B"/>
    <w:rsid w:val="00776ABF"/>
    <w:rsid w:val="007809C1"/>
    <w:rsid w:val="00780A34"/>
    <w:rsid w:val="00781BAA"/>
    <w:rsid w:val="0078321E"/>
    <w:rsid w:val="00783DD9"/>
    <w:rsid w:val="00784C65"/>
    <w:rsid w:val="00787B87"/>
    <w:rsid w:val="00793ACA"/>
    <w:rsid w:val="00793F26"/>
    <w:rsid w:val="00795C18"/>
    <w:rsid w:val="00796CD2"/>
    <w:rsid w:val="007A74E8"/>
    <w:rsid w:val="007B1919"/>
    <w:rsid w:val="007B55D2"/>
    <w:rsid w:val="007B65B6"/>
    <w:rsid w:val="007C180C"/>
    <w:rsid w:val="007C268A"/>
    <w:rsid w:val="007C3FAD"/>
    <w:rsid w:val="007C662A"/>
    <w:rsid w:val="007D3BFE"/>
    <w:rsid w:val="007D47D4"/>
    <w:rsid w:val="007D4D3B"/>
    <w:rsid w:val="007D657F"/>
    <w:rsid w:val="007D7668"/>
    <w:rsid w:val="007E07E4"/>
    <w:rsid w:val="007E0CC9"/>
    <w:rsid w:val="007E2AB2"/>
    <w:rsid w:val="007E34D8"/>
    <w:rsid w:val="007E3F14"/>
    <w:rsid w:val="007E4D93"/>
    <w:rsid w:val="007E519B"/>
    <w:rsid w:val="007F01C2"/>
    <w:rsid w:val="007F041B"/>
    <w:rsid w:val="007F0AE6"/>
    <w:rsid w:val="007F2040"/>
    <w:rsid w:val="007F4316"/>
    <w:rsid w:val="00804107"/>
    <w:rsid w:val="008054FC"/>
    <w:rsid w:val="00805521"/>
    <w:rsid w:val="008058EF"/>
    <w:rsid w:val="00807434"/>
    <w:rsid w:val="00807E05"/>
    <w:rsid w:val="008107EC"/>
    <w:rsid w:val="00810D9B"/>
    <w:rsid w:val="0081198B"/>
    <w:rsid w:val="00815E91"/>
    <w:rsid w:val="0081799D"/>
    <w:rsid w:val="00820342"/>
    <w:rsid w:val="00823A96"/>
    <w:rsid w:val="00826843"/>
    <w:rsid w:val="00830444"/>
    <w:rsid w:val="00830FA7"/>
    <w:rsid w:val="0083151A"/>
    <w:rsid w:val="00833EFC"/>
    <w:rsid w:val="008359DF"/>
    <w:rsid w:val="00840911"/>
    <w:rsid w:val="008446B2"/>
    <w:rsid w:val="00850945"/>
    <w:rsid w:val="008512D3"/>
    <w:rsid w:val="00854AEF"/>
    <w:rsid w:val="0085622E"/>
    <w:rsid w:val="00856A9C"/>
    <w:rsid w:val="00862776"/>
    <w:rsid w:val="0086335B"/>
    <w:rsid w:val="008635D3"/>
    <w:rsid w:val="0086422C"/>
    <w:rsid w:val="00865BB3"/>
    <w:rsid w:val="00866F94"/>
    <w:rsid w:val="00871D5C"/>
    <w:rsid w:val="00873438"/>
    <w:rsid w:val="00880B06"/>
    <w:rsid w:val="00881FEA"/>
    <w:rsid w:val="00884C5C"/>
    <w:rsid w:val="00885596"/>
    <w:rsid w:val="00885FB4"/>
    <w:rsid w:val="008865A0"/>
    <w:rsid w:val="0089084F"/>
    <w:rsid w:val="00891126"/>
    <w:rsid w:val="008A193D"/>
    <w:rsid w:val="008A1954"/>
    <w:rsid w:val="008A3273"/>
    <w:rsid w:val="008A53C3"/>
    <w:rsid w:val="008B6EF2"/>
    <w:rsid w:val="008C0384"/>
    <w:rsid w:val="008C04FC"/>
    <w:rsid w:val="008C755A"/>
    <w:rsid w:val="008D4F27"/>
    <w:rsid w:val="008E06E5"/>
    <w:rsid w:val="008E1C11"/>
    <w:rsid w:val="008E411E"/>
    <w:rsid w:val="008E7D32"/>
    <w:rsid w:val="008F002B"/>
    <w:rsid w:val="008F3F97"/>
    <w:rsid w:val="008F4238"/>
    <w:rsid w:val="00901629"/>
    <w:rsid w:val="00903B2C"/>
    <w:rsid w:val="00903CB3"/>
    <w:rsid w:val="00904F00"/>
    <w:rsid w:val="0090596C"/>
    <w:rsid w:val="009111FE"/>
    <w:rsid w:val="00912E06"/>
    <w:rsid w:val="00913087"/>
    <w:rsid w:val="0091317D"/>
    <w:rsid w:val="00914306"/>
    <w:rsid w:val="0091619F"/>
    <w:rsid w:val="009232B3"/>
    <w:rsid w:val="00925E28"/>
    <w:rsid w:val="00926D42"/>
    <w:rsid w:val="00930DB1"/>
    <w:rsid w:val="0093532F"/>
    <w:rsid w:val="0094158D"/>
    <w:rsid w:val="00941769"/>
    <w:rsid w:val="00943E41"/>
    <w:rsid w:val="00945E05"/>
    <w:rsid w:val="00947BC9"/>
    <w:rsid w:val="00951E55"/>
    <w:rsid w:val="00952C79"/>
    <w:rsid w:val="0095595A"/>
    <w:rsid w:val="00970130"/>
    <w:rsid w:val="00970DD1"/>
    <w:rsid w:val="009716BE"/>
    <w:rsid w:val="00972363"/>
    <w:rsid w:val="009729B3"/>
    <w:rsid w:val="00973DC1"/>
    <w:rsid w:val="00975399"/>
    <w:rsid w:val="0097563D"/>
    <w:rsid w:val="0097693A"/>
    <w:rsid w:val="009818BA"/>
    <w:rsid w:val="00982D74"/>
    <w:rsid w:val="00986A4F"/>
    <w:rsid w:val="00987AC6"/>
    <w:rsid w:val="00987EDD"/>
    <w:rsid w:val="00990952"/>
    <w:rsid w:val="00991CFA"/>
    <w:rsid w:val="0099282A"/>
    <w:rsid w:val="0099354A"/>
    <w:rsid w:val="00994B70"/>
    <w:rsid w:val="009A46C1"/>
    <w:rsid w:val="009A52E7"/>
    <w:rsid w:val="009A5873"/>
    <w:rsid w:val="009A60B0"/>
    <w:rsid w:val="009A74A2"/>
    <w:rsid w:val="009B136E"/>
    <w:rsid w:val="009B3025"/>
    <w:rsid w:val="009B6F5D"/>
    <w:rsid w:val="009B7433"/>
    <w:rsid w:val="009B7CDC"/>
    <w:rsid w:val="009C03A2"/>
    <w:rsid w:val="009C0BC2"/>
    <w:rsid w:val="009C258B"/>
    <w:rsid w:val="009C2CFB"/>
    <w:rsid w:val="009C2DB6"/>
    <w:rsid w:val="009C7751"/>
    <w:rsid w:val="009C7B17"/>
    <w:rsid w:val="009C7F39"/>
    <w:rsid w:val="009D2169"/>
    <w:rsid w:val="009D3285"/>
    <w:rsid w:val="009D475D"/>
    <w:rsid w:val="009D76D7"/>
    <w:rsid w:val="009E01D8"/>
    <w:rsid w:val="009E29FB"/>
    <w:rsid w:val="009E4130"/>
    <w:rsid w:val="009F449A"/>
    <w:rsid w:val="009F5267"/>
    <w:rsid w:val="009F7706"/>
    <w:rsid w:val="00A00CDC"/>
    <w:rsid w:val="00A1268E"/>
    <w:rsid w:val="00A13102"/>
    <w:rsid w:val="00A268CF"/>
    <w:rsid w:val="00A26961"/>
    <w:rsid w:val="00A321AB"/>
    <w:rsid w:val="00A32E53"/>
    <w:rsid w:val="00A34326"/>
    <w:rsid w:val="00A3697F"/>
    <w:rsid w:val="00A40410"/>
    <w:rsid w:val="00A40FB5"/>
    <w:rsid w:val="00A422DA"/>
    <w:rsid w:val="00A426DC"/>
    <w:rsid w:val="00A45C82"/>
    <w:rsid w:val="00A462A1"/>
    <w:rsid w:val="00A52699"/>
    <w:rsid w:val="00A529AD"/>
    <w:rsid w:val="00A5321E"/>
    <w:rsid w:val="00A54720"/>
    <w:rsid w:val="00A55D6E"/>
    <w:rsid w:val="00A60D06"/>
    <w:rsid w:val="00A61F8A"/>
    <w:rsid w:val="00A65024"/>
    <w:rsid w:val="00A656DC"/>
    <w:rsid w:val="00A71EA4"/>
    <w:rsid w:val="00A76315"/>
    <w:rsid w:val="00A77A99"/>
    <w:rsid w:val="00A80A62"/>
    <w:rsid w:val="00A82FEA"/>
    <w:rsid w:val="00A92904"/>
    <w:rsid w:val="00A93AE6"/>
    <w:rsid w:val="00A973F6"/>
    <w:rsid w:val="00AA0B4F"/>
    <w:rsid w:val="00AA23D0"/>
    <w:rsid w:val="00AA2AAB"/>
    <w:rsid w:val="00AA2CC8"/>
    <w:rsid w:val="00AA4863"/>
    <w:rsid w:val="00AB0A9E"/>
    <w:rsid w:val="00AB5AFE"/>
    <w:rsid w:val="00AB6538"/>
    <w:rsid w:val="00AC3092"/>
    <w:rsid w:val="00AC4ACF"/>
    <w:rsid w:val="00AC6597"/>
    <w:rsid w:val="00AC7937"/>
    <w:rsid w:val="00AD4A32"/>
    <w:rsid w:val="00AD7EB4"/>
    <w:rsid w:val="00AE0720"/>
    <w:rsid w:val="00AE0B2E"/>
    <w:rsid w:val="00AE7A3E"/>
    <w:rsid w:val="00AF0F7A"/>
    <w:rsid w:val="00AF2DF9"/>
    <w:rsid w:val="00AF6986"/>
    <w:rsid w:val="00AF6C1B"/>
    <w:rsid w:val="00AF7212"/>
    <w:rsid w:val="00B060B1"/>
    <w:rsid w:val="00B06FDE"/>
    <w:rsid w:val="00B0750C"/>
    <w:rsid w:val="00B12165"/>
    <w:rsid w:val="00B1444B"/>
    <w:rsid w:val="00B15CEC"/>
    <w:rsid w:val="00B166D8"/>
    <w:rsid w:val="00B17940"/>
    <w:rsid w:val="00B21801"/>
    <w:rsid w:val="00B23DC8"/>
    <w:rsid w:val="00B26790"/>
    <w:rsid w:val="00B26A9A"/>
    <w:rsid w:val="00B26F4F"/>
    <w:rsid w:val="00B33B4F"/>
    <w:rsid w:val="00B36591"/>
    <w:rsid w:val="00B37F2F"/>
    <w:rsid w:val="00B407C3"/>
    <w:rsid w:val="00B468CA"/>
    <w:rsid w:val="00B4732D"/>
    <w:rsid w:val="00B47676"/>
    <w:rsid w:val="00B47A29"/>
    <w:rsid w:val="00B47B67"/>
    <w:rsid w:val="00B507EE"/>
    <w:rsid w:val="00B57916"/>
    <w:rsid w:val="00B57BEC"/>
    <w:rsid w:val="00B623A8"/>
    <w:rsid w:val="00B63BA1"/>
    <w:rsid w:val="00B647C9"/>
    <w:rsid w:val="00B66B09"/>
    <w:rsid w:val="00B7232D"/>
    <w:rsid w:val="00B75750"/>
    <w:rsid w:val="00B84821"/>
    <w:rsid w:val="00B84D04"/>
    <w:rsid w:val="00B865D4"/>
    <w:rsid w:val="00B87FE1"/>
    <w:rsid w:val="00B946C3"/>
    <w:rsid w:val="00B946ED"/>
    <w:rsid w:val="00B948C0"/>
    <w:rsid w:val="00B957FE"/>
    <w:rsid w:val="00BA16ED"/>
    <w:rsid w:val="00BA2941"/>
    <w:rsid w:val="00BA3CE4"/>
    <w:rsid w:val="00BB07B2"/>
    <w:rsid w:val="00BB0B75"/>
    <w:rsid w:val="00BB172C"/>
    <w:rsid w:val="00BB1F33"/>
    <w:rsid w:val="00BB2979"/>
    <w:rsid w:val="00BB5271"/>
    <w:rsid w:val="00BB558A"/>
    <w:rsid w:val="00BC05CB"/>
    <w:rsid w:val="00BC1B01"/>
    <w:rsid w:val="00BC2655"/>
    <w:rsid w:val="00BC3B8C"/>
    <w:rsid w:val="00BC513D"/>
    <w:rsid w:val="00BC5F1A"/>
    <w:rsid w:val="00BD16B2"/>
    <w:rsid w:val="00BD321B"/>
    <w:rsid w:val="00BD50F3"/>
    <w:rsid w:val="00BD5D2F"/>
    <w:rsid w:val="00BE33C6"/>
    <w:rsid w:val="00BE6C35"/>
    <w:rsid w:val="00BE6ED9"/>
    <w:rsid w:val="00BF248C"/>
    <w:rsid w:val="00BF6214"/>
    <w:rsid w:val="00C00A8E"/>
    <w:rsid w:val="00C026B2"/>
    <w:rsid w:val="00C03EDD"/>
    <w:rsid w:val="00C07C72"/>
    <w:rsid w:val="00C2612B"/>
    <w:rsid w:val="00C27CA1"/>
    <w:rsid w:val="00C379A9"/>
    <w:rsid w:val="00C45836"/>
    <w:rsid w:val="00C4633F"/>
    <w:rsid w:val="00C51F5E"/>
    <w:rsid w:val="00C53ABA"/>
    <w:rsid w:val="00C547BB"/>
    <w:rsid w:val="00C57EB3"/>
    <w:rsid w:val="00C6063F"/>
    <w:rsid w:val="00C633CA"/>
    <w:rsid w:val="00C66629"/>
    <w:rsid w:val="00C710C9"/>
    <w:rsid w:val="00C733B9"/>
    <w:rsid w:val="00C846F9"/>
    <w:rsid w:val="00C91324"/>
    <w:rsid w:val="00C93BD3"/>
    <w:rsid w:val="00C970B0"/>
    <w:rsid w:val="00CA0FA6"/>
    <w:rsid w:val="00CA2561"/>
    <w:rsid w:val="00CA269E"/>
    <w:rsid w:val="00CA4759"/>
    <w:rsid w:val="00CA4CE0"/>
    <w:rsid w:val="00CB0075"/>
    <w:rsid w:val="00CB0441"/>
    <w:rsid w:val="00CB109B"/>
    <w:rsid w:val="00CB3BF1"/>
    <w:rsid w:val="00CC56DA"/>
    <w:rsid w:val="00CC6A79"/>
    <w:rsid w:val="00CC7037"/>
    <w:rsid w:val="00CD06F0"/>
    <w:rsid w:val="00CD1F35"/>
    <w:rsid w:val="00CD3034"/>
    <w:rsid w:val="00CD39B1"/>
    <w:rsid w:val="00CD6323"/>
    <w:rsid w:val="00CD6C22"/>
    <w:rsid w:val="00CD7085"/>
    <w:rsid w:val="00CF0520"/>
    <w:rsid w:val="00CF06BA"/>
    <w:rsid w:val="00CF2170"/>
    <w:rsid w:val="00CF5CE4"/>
    <w:rsid w:val="00CF679F"/>
    <w:rsid w:val="00D000F1"/>
    <w:rsid w:val="00D00175"/>
    <w:rsid w:val="00D037F9"/>
    <w:rsid w:val="00D07184"/>
    <w:rsid w:val="00D16764"/>
    <w:rsid w:val="00D21744"/>
    <w:rsid w:val="00D23F19"/>
    <w:rsid w:val="00D249A9"/>
    <w:rsid w:val="00D25FBB"/>
    <w:rsid w:val="00D315FF"/>
    <w:rsid w:val="00D31F64"/>
    <w:rsid w:val="00D32D62"/>
    <w:rsid w:val="00D346B7"/>
    <w:rsid w:val="00D37C8E"/>
    <w:rsid w:val="00D421EB"/>
    <w:rsid w:val="00D43303"/>
    <w:rsid w:val="00D460BD"/>
    <w:rsid w:val="00D500BC"/>
    <w:rsid w:val="00D5190E"/>
    <w:rsid w:val="00D51F76"/>
    <w:rsid w:val="00D544A4"/>
    <w:rsid w:val="00D54A06"/>
    <w:rsid w:val="00D56511"/>
    <w:rsid w:val="00D60D9A"/>
    <w:rsid w:val="00D70B2D"/>
    <w:rsid w:val="00D7296E"/>
    <w:rsid w:val="00D7434B"/>
    <w:rsid w:val="00D745B7"/>
    <w:rsid w:val="00D74CE8"/>
    <w:rsid w:val="00D7507B"/>
    <w:rsid w:val="00D75B66"/>
    <w:rsid w:val="00D82FCA"/>
    <w:rsid w:val="00D847B4"/>
    <w:rsid w:val="00D87E24"/>
    <w:rsid w:val="00D912EF"/>
    <w:rsid w:val="00D92030"/>
    <w:rsid w:val="00D94093"/>
    <w:rsid w:val="00D94FC1"/>
    <w:rsid w:val="00D9511E"/>
    <w:rsid w:val="00D969A2"/>
    <w:rsid w:val="00DA2E4C"/>
    <w:rsid w:val="00DA52C9"/>
    <w:rsid w:val="00DB06A7"/>
    <w:rsid w:val="00DB40EB"/>
    <w:rsid w:val="00DB5097"/>
    <w:rsid w:val="00DB74C7"/>
    <w:rsid w:val="00DB7FDF"/>
    <w:rsid w:val="00DC5282"/>
    <w:rsid w:val="00DC630F"/>
    <w:rsid w:val="00DC6ECE"/>
    <w:rsid w:val="00DD0019"/>
    <w:rsid w:val="00DD0370"/>
    <w:rsid w:val="00DD059B"/>
    <w:rsid w:val="00DD18BD"/>
    <w:rsid w:val="00DD1F74"/>
    <w:rsid w:val="00DD51A8"/>
    <w:rsid w:val="00DD52C9"/>
    <w:rsid w:val="00DD7DBF"/>
    <w:rsid w:val="00DE00AC"/>
    <w:rsid w:val="00DE09DC"/>
    <w:rsid w:val="00DE1299"/>
    <w:rsid w:val="00DE6BAE"/>
    <w:rsid w:val="00DF1DA8"/>
    <w:rsid w:val="00DF3ECF"/>
    <w:rsid w:val="00DF62DB"/>
    <w:rsid w:val="00DF6695"/>
    <w:rsid w:val="00DF6FE5"/>
    <w:rsid w:val="00E02537"/>
    <w:rsid w:val="00E06DFD"/>
    <w:rsid w:val="00E12F36"/>
    <w:rsid w:val="00E134E6"/>
    <w:rsid w:val="00E21074"/>
    <w:rsid w:val="00E22DD2"/>
    <w:rsid w:val="00E23565"/>
    <w:rsid w:val="00E267EB"/>
    <w:rsid w:val="00E34559"/>
    <w:rsid w:val="00E34A4A"/>
    <w:rsid w:val="00E36BCD"/>
    <w:rsid w:val="00E3716D"/>
    <w:rsid w:val="00E462A7"/>
    <w:rsid w:val="00E510C3"/>
    <w:rsid w:val="00E5171B"/>
    <w:rsid w:val="00E52761"/>
    <w:rsid w:val="00E5427D"/>
    <w:rsid w:val="00E5518F"/>
    <w:rsid w:val="00E578B0"/>
    <w:rsid w:val="00E57A97"/>
    <w:rsid w:val="00E63642"/>
    <w:rsid w:val="00E6390E"/>
    <w:rsid w:val="00E658E8"/>
    <w:rsid w:val="00E65B12"/>
    <w:rsid w:val="00E67B74"/>
    <w:rsid w:val="00E7736A"/>
    <w:rsid w:val="00E81B3E"/>
    <w:rsid w:val="00E8426D"/>
    <w:rsid w:val="00E863E0"/>
    <w:rsid w:val="00E87613"/>
    <w:rsid w:val="00E90998"/>
    <w:rsid w:val="00E93C05"/>
    <w:rsid w:val="00E940A3"/>
    <w:rsid w:val="00E960C5"/>
    <w:rsid w:val="00E96A6E"/>
    <w:rsid w:val="00EA4BCA"/>
    <w:rsid w:val="00EA4BD4"/>
    <w:rsid w:val="00EA6998"/>
    <w:rsid w:val="00EB140F"/>
    <w:rsid w:val="00EB18AB"/>
    <w:rsid w:val="00EB2CD0"/>
    <w:rsid w:val="00EB3175"/>
    <w:rsid w:val="00EB49CA"/>
    <w:rsid w:val="00EB4B4F"/>
    <w:rsid w:val="00EB7058"/>
    <w:rsid w:val="00EC330F"/>
    <w:rsid w:val="00ED3207"/>
    <w:rsid w:val="00ED3F39"/>
    <w:rsid w:val="00ED4C85"/>
    <w:rsid w:val="00ED5696"/>
    <w:rsid w:val="00EE3370"/>
    <w:rsid w:val="00EF196A"/>
    <w:rsid w:val="00EF2C1A"/>
    <w:rsid w:val="00EF44A0"/>
    <w:rsid w:val="00F00ADE"/>
    <w:rsid w:val="00F01A29"/>
    <w:rsid w:val="00F01C12"/>
    <w:rsid w:val="00F02862"/>
    <w:rsid w:val="00F03C2F"/>
    <w:rsid w:val="00F12058"/>
    <w:rsid w:val="00F12731"/>
    <w:rsid w:val="00F22531"/>
    <w:rsid w:val="00F23557"/>
    <w:rsid w:val="00F258E4"/>
    <w:rsid w:val="00F317D6"/>
    <w:rsid w:val="00F357CC"/>
    <w:rsid w:val="00F37F47"/>
    <w:rsid w:val="00F4574C"/>
    <w:rsid w:val="00F514BF"/>
    <w:rsid w:val="00F54429"/>
    <w:rsid w:val="00F55233"/>
    <w:rsid w:val="00F5552E"/>
    <w:rsid w:val="00F56259"/>
    <w:rsid w:val="00F573F8"/>
    <w:rsid w:val="00F577A7"/>
    <w:rsid w:val="00F61C58"/>
    <w:rsid w:val="00F63881"/>
    <w:rsid w:val="00F70CED"/>
    <w:rsid w:val="00F741D9"/>
    <w:rsid w:val="00F850F2"/>
    <w:rsid w:val="00F86338"/>
    <w:rsid w:val="00F86943"/>
    <w:rsid w:val="00F9098B"/>
    <w:rsid w:val="00F91924"/>
    <w:rsid w:val="00F923D9"/>
    <w:rsid w:val="00FA0D2F"/>
    <w:rsid w:val="00FA4B07"/>
    <w:rsid w:val="00FA6189"/>
    <w:rsid w:val="00FB116E"/>
    <w:rsid w:val="00FB6563"/>
    <w:rsid w:val="00FC51CB"/>
    <w:rsid w:val="00FD20E2"/>
    <w:rsid w:val="00FD2D1B"/>
    <w:rsid w:val="00FD53E7"/>
    <w:rsid w:val="00FD6C3F"/>
    <w:rsid w:val="00FD7E5E"/>
    <w:rsid w:val="00FE0248"/>
    <w:rsid w:val="00FE0444"/>
    <w:rsid w:val="00FE0A5A"/>
    <w:rsid w:val="00FE55D4"/>
    <w:rsid w:val="00FE69B1"/>
    <w:rsid w:val="00FF03C6"/>
    <w:rsid w:val="00FF108B"/>
    <w:rsid w:val="00FF32BE"/>
    <w:rsid w:val="00FF50B4"/>
    <w:rsid w:val="00FF76ED"/>
    <w:rsid w:val="00FF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F0FD42"/>
  <w15:chartTrackingRefBased/>
  <w15:docId w15:val="{1D15FAF2-6F90-4D75-9BCE-C2A950786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6D233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ind w:left="-77"/>
      <w:jc w:val="both"/>
      <w:outlineLvl w:val="2"/>
    </w:pPr>
    <w:rPr>
      <w:b/>
      <w:spacing w:val="-4"/>
      <w:sz w:val="28"/>
    </w:rPr>
  </w:style>
  <w:style w:type="paragraph" w:styleId="Nagwek8">
    <w:name w:val="heading 8"/>
    <w:basedOn w:val="Normalny"/>
    <w:next w:val="Normalny"/>
    <w:qFormat/>
    <w:pPr>
      <w:keepNext/>
      <w:suppressAutoHyphens/>
      <w:jc w:val="center"/>
      <w:outlineLvl w:val="7"/>
    </w:pPr>
    <w:rPr>
      <w:b/>
      <w:smallCaps/>
      <w:sz w:val="4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owowa">
    <w:name w:val="Sowowa"/>
    <w:basedOn w:val="Normalny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pPr>
      <w:widowControl w:val="0"/>
      <w:jc w:val="both"/>
    </w:pPr>
    <w:rPr>
      <w:sz w:val="24"/>
      <w:lang w:val="x-none" w:eastAsia="x-none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6D2332"/>
    <w:pPr>
      <w:spacing w:after="120"/>
      <w:ind w:left="283"/>
    </w:pPr>
  </w:style>
  <w:style w:type="paragraph" w:styleId="Akapitzlist">
    <w:name w:val="List Paragraph"/>
    <w:basedOn w:val="Normalny"/>
    <w:uiPriority w:val="34"/>
    <w:qFormat/>
    <w:rsid w:val="00D544A4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Hipercze">
    <w:name w:val="Hyperlink"/>
    <w:rsid w:val="00D544A4"/>
    <w:rPr>
      <w:color w:val="0000FF"/>
      <w:u w:val="single"/>
    </w:rPr>
  </w:style>
  <w:style w:type="character" w:styleId="Odwoaniedokomentarza">
    <w:name w:val="annotation reference"/>
    <w:rsid w:val="00167F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67F41"/>
  </w:style>
  <w:style w:type="character" w:customStyle="1" w:styleId="TekstkomentarzaZnak">
    <w:name w:val="Tekst komentarza Znak"/>
    <w:basedOn w:val="Domylnaczcionkaakapitu"/>
    <w:link w:val="Tekstkomentarza"/>
    <w:rsid w:val="00167F41"/>
  </w:style>
  <w:style w:type="paragraph" w:styleId="Tematkomentarza">
    <w:name w:val="annotation subject"/>
    <w:basedOn w:val="Tekstkomentarza"/>
    <w:next w:val="Tekstkomentarza"/>
    <w:link w:val="TematkomentarzaZnak"/>
    <w:rsid w:val="00167F4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167F41"/>
    <w:rPr>
      <w:b/>
      <w:bCs/>
    </w:rPr>
  </w:style>
  <w:style w:type="character" w:customStyle="1" w:styleId="TekstpodstawowyZnak">
    <w:name w:val="Tekst podstawowy Znak"/>
    <w:link w:val="Tekstpodstawowy"/>
    <w:rsid w:val="009E4130"/>
    <w:rPr>
      <w:sz w:val="24"/>
    </w:rPr>
  </w:style>
  <w:style w:type="character" w:customStyle="1" w:styleId="NagwekZnak">
    <w:name w:val="Nagłówek Znak"/>
    <w:link w:val="Nagwek"/>
    <w:rsid w:val="00B84D04"/>
    <w:rPr>
      <w:sz w:val="24"/>
    </w:rPr>
  </w:style>
  <w:style w:type="character" w:styleId="Nierozpoznanawzmianka">
    <w:name w:val="Unresolved Mention"/>
    <w:uiPriority w:val="99"/>
    <w:semiHidden/>
    <w:unhideWhenUsed/>
    <w:rsid w:val="00030D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6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teka@wszzkielce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aktura@wszzkielce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aktura@wszzkielce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sprzedaz@urtic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alizacja@wszzkielce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CB222-EFC0-4B4C-93FA-BE60CD2B9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3720</Words>
  <Characters>22323</Characters>
  <Application>Microsoft Office Word</Application>
  <DocSecurity>0</DocSecurity>
  <Lines>186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_______</Company>
  <LinksUpToDate>false</LinksUpToDate>
  <CharactersWithSpaces>25992</CharactersWithSpaces>
  <SharedDoc>false</SharedDoc>
  <HLinks>
    <vt:vector size="24" baseType="variant">
      <vt:variant>
        <vt:i4>5832820</vt:i4>
      </vt:variant>
      <vt:variant>
        <vt:i4>9</vt:i4>
      </vt:variant>
      <vt:variant>
        <vt:i4>0</vt:i4>
      </vt:variant>
      <vt:variant>
        <vt:i4>5</vt:i4>
      </vt:variant>
      <vt:variant>
        <vt:lpwstr>mailto:faktura@wszzkielce.pl</vt:lpwstr>
      </vt:variant>
      <vt:variant>
        <vt:lpwstr/>
      </vt:variant>
      <vt:variant>
        <vt:i4>5832820</vt:i4>
      </vt:variant>
      <vt:variant>
        <vt:i4>6</vt:i4>
      </vt:variant>
      <vt:variant>
        <vt:i4>0</vt:i4>
      </vt:variant>
      <vt:variant>
        <vt:i4>5</vt:i4>
      </vt:variant>
      <vt:variant>
        <vt:lpwstr>mailto:faktura@wszzkielce.pl</vt:lpwstr>
      </vt:variant>
      <vt:variant>
        <vt:lpwstr/>
      </vt:variant>
      <vt:variant>
        <vt:i4>2949138</vt:i4>
      </vt:variant>
      <vt:variant>
        <vt:i4>3</vt:i4>
      </vt:variant>
      <vt:variant>
        <vt:i4>0</vt:i4>
      </vt:variant>
      <vt:variant>
        <vt:i4>5</vt:i4>
      </vt:variant>
      <vt:variant>
        <vt:lpwstr>mailto:sprzedaz@urtica.pl</vt:lpwstr>
      </vt:variant>
      <vt:variant>
        <vt:lpwstr/>
      </vt:variant>
      <vt:variant>
        <vt:i4>4849781</vt:i4>
      </vt:variant>
      <vt:variant>
        <vt:i4>0</vt:i4>
      </vt:variant>
      <vt:variant>
        <vt:i4>0</vt:i4>
      </vt:variant>
      <vt:variant>
        <vt:i4>5</vt:i4>
      </vt:variant>
      <vt:variant>
        <vt:lpwstr>mailto:realizacja@wszzkielce.pl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_______</dc:creator>
  <cp:keywords/>
  <cp:lastModifiedBy>zampub</cp:lastModifiedBy>
  <cp:revision>37</cp:revision>
  <cp:lastPrinted>2024-03-20T11:13:00Z</cp:lastPrinted>
  <dcterms:created xsi:type="dcterms:W3CDTF">2025-01-28T08:34:00Z</dcterms:created>
  <dcterms:modified xsi:type="dcterms:W3CDTF">2025-11-19T10:15:00Z</dcterms:modified>
</cp:coreProperties>
</file>